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8779A" w14:textId="77777777" w:rsidR="007E7524" w:rsidRPr="00C02955" w:rsidRDefault="007E7524" w:rsidP="00C02955">
      <w:pPr>
        <w:pStyle w:val="Heading2"/>
        <w:keepNext w:val="0"/>
        <w:keepLines w:val="0"/>
        <w:suppressAutoHyphens/>
        <w:spacing w:before="0" w:line="240" w:lineRule="auto"/>
        <w:jc w:val="both"/>
        <w:rPr>
          <w:rFonts w:ascii="Verdana" w:hAnsi="Verdana"/>
          <w:color w:val="000000"/>
          <w:sz w:val="32"/>
          <w:lang w:val="ru-RU"/>
        </w:rPr>
      </w:pPr>
      <w:r w:rsidRPr="00C02955">
        <w:rPr>
          <w:rFonts w:ascii="Verdana" w:hAnsi="Verdana"/>
          <w:color w:val="000000"/>
          <w:sz w:val="32"/>
          <w:lang w:val="ru-RU"/>
        </w:rPr>
        <w:t>Удобная</w:t>
      </w:r>
      <w:r w:rsidRPr="00C02955">
        <w:rPr>
          <w:rFonts w:ascii="Verdana" w:hAnsi="Verdana"/>
          <w:color w:val="000000"/>
          <w:sz w:val="32"/>
        </w:rPr>
        <w:t> </w:t>
      </w:r>
      <w:r w:rsidRPr="00C02955">
        <w:rPr>
          <w:rFonts w:ascii="Verdana" w:hAnsi="Verdana"/>
          <w:color w:val="000000"/>
          <w:sz w:val="32"/>
          <w:lang w:val="ru-RU"/>
        </w:rPr>
        <w:t>вещь</w:t>
      </w:r>
    </w:p>
    <w:p w14:paraId="04764745" w14:textId="77777777" w:rsidR="0088178E" w:rsidRDefault="0088178E" w:rsidP="0088178E">
      <w:pPr>
        <w:suppressAutoHyphens/>
        <w:spacing w:after="0" w:line="240" w:lineRule="auto"/>
        <w:jc w:val="both"/>
        <w:rPr>
          <w:rFonts w:ascii="Verdana" w:hAnsi="Verdana"/>
          <w:color w:val="000000"/>
          <w:sz w:val="24"/>
          <w:lang w:val="ru-RU"/>
        </w:rPr>
      </w:pPr>
      <w:r>
        <w:rPr>
          <w:rFonts w:ascii="Verdana" w:hAnsi="Verdana"/>
          <w:color w:val="000000"/>
          <w:sz w:val="24"/>
          <w:lang w:val="ru-RU"/>
        </w:rPr>
        <w:t>Александр Бачило</w:t>
      </w:r>
    </w:p>
    <w:p w14:paraId="31211036" w14:textId="77777777" w:rsidR="007E7524" w:rsidRPr="00C02955" w:rsidRDefault="007E7524" w:rsidP="00C02955">
      <w:pPr>
        <w:suppressAutoHyphens/>
        <w:spacing w:after="0" w:line="240" w:lineRule="auto"/>
        <w:jc w:val="both"/>
        <w:rPr>
          <w:rFonts w:ascii="Verdana" w:hAnsi="Verdana"/>
          <w:color w:val="000000"/>
          <w:sz w:val="24"/>
          <w:lang w:val="ru-RU"/>
        </w:rPr>
      </w:pPr>
    </w:p>
    <w:p w14:paraId="5C77A31C"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Мне не</w:t>
      </w:r>
      <w:r w:rsidRPr="00C02955">
        <w:rPr>
          <w:rFonts w:ascii="Verdana" w:hAnsi="Verdana"/>
          <w:color w:val="000000"/>
          <w:sz w:val="20"/>
        </w:rPr>
        <w:t> </w:t>
      </w:r>
      <w:r w:rsidRPr="00C02955">
        <w:rPr>
          <w:rFonts w:ascii="Verdana" w:hAnsi="Verdana"/>
          <w:color w:val="000000"/>
          <w:sz w:val="20"/>
          <w:lang w:val="ru-RU"/>
        </w:rPr>
        <w:t>раз приходилось переезжать в</w:t>
      </w:r>
      <w:r w:rsidRPr="00C02955">
        <w:rPr>
          <w:rFonts w:ascii="Verdana" w:hAnsi="Verdana"/>
          <w:color w:val="000000"/>
          <w:sz w:val="20"/>
        </w:rPr>
        <w:t> </w:t>
      </w:r>
      <w:r w:rsidRPr="00C02955">
        <w:rPr>
          <w:rFonts w:ascii="Verdana" w:hAnsi="Verdana"/>
          <w:color w:val="000000"/>
          <w:sz w:val="20"/>
          <w:lang w:val="ru-RU"/>
        </w:rPr>
        <w:t>новую квартиру, и</w:t>
      </w:r>
      <w:r w:rsidRPr="00C02955">
        <w:rPr>
          <w:rFonts w:ascii="Verdana" w:hAnsi="Verdana"/>
          <w:color w:val="000000"/>
          <w:sz w:val="20"/>
        </w:rPr>
        <w:t> </w:t>
      </w:r>
      <w:r w:rsidRPr="00C02955">
        <w:rPr>
          <w:rFonts w:ascii="Verdana" w:hAnsi="Verdana"/>
          <w:color w:val="000000"/>
          <w:sz w:val="20"/>
          <w:lang w:val="ru-RU"/>
        </w:rPr>
        <w:t>на</w:t>
      </w:r>
      <w:r w:rsidRPr="00C02955">
        <w:rPr>
          <w:rFonts w:ascii="Verdana" w:hAnsi="Verdana"/>
          <w:color w:val="000000"/>
          <w:sz w:val="20"/>
        </w:rPr>
        <w:t> </w:t>
      </w:r>
      <w:r w:rsidRPr="00C02955">
        <w:rPr>
          <w:rFonts w:ascii="Verdana" w:hAnsi="Verdana"/>
          <w:color w:val="000000"/>
          <w:sz w:val="20"/>
          <w:lang w:val="ru-RU"/>
        </w:rPr>
        <w:t>этом поприще я приобрел немалый опыт, Что поделаешь, такое уж непоседливое время, родовые гнезда пошли по</w:t>
      </w:r>
      <w:r w:rsidRPr="00C02955">
        <w:rPr>
          <w:rFonts w:ascii="Verdana" w:hAnsi="Verdana"/>
          <w:color w:val="000000"/>
          <w:sz w:val="20"/>
        </w:rPr>
        <w:t> </w:t>
      </w:r>
      <w:r w:rsidRPr="00C02955">
        <w:rPr>
          <w:rFonts w:ascii="Verdana" w:hAnsi="Verdana"/>
          <w:color w:val="000000"/>
          <w:sz w:val="20"/>
          <w:lang w:val="ru-RU"/>
        </w:rPr>
        <w:t>рукам, люди стремятся улучшить свои жилищно-бытовые условия, не</w:t>
      </w:r>
      <w:r w:rsidRPr="00C02955">
        <w:rPr>
          <w:rFonts w:ascii="Verdana" w:hAnsi="Verdana"/>
          <w:color w:val="000000"/>
          <w:sz w:val="20"/>
        </w:rPr>
        <w:t> </w:t>
      </w:r>
      <w:r w:rsidRPr="00C02955">
        <w:rPr>
          <w:rFonts w:ascii="Verdana" w:hAnsi="Verdana"/>
          <w:color w:val="000000"/>
          <w:sz w:val="20"/>
          <w:lang w:val="ru-RU"/>
        </w:rPr>
        <w:t>жалея сил и</w:t>
      </w:r>
      <w:r w:rsidRPr="00C02955">
        <w:rPr>
          <w:rFonts w:ascii="Verdana" w:hAnsi="Verdana"/>
          <w:color w:val="000000"/>
          <w:sz w:val="20"/>
        </w:rPr>
        <w:t> </w:t>
      </w:r>
      <w:r w:rsidRPr="00C02955">
        <w:rPr>
          <w:rFonts w:ascii="Verdana" w:hAnsi="Verdana"/>
          <w:color w:val="000000"/>
          <w:sz w:val="20"/>
          <w:lang w:val="ru-RU"/>
        </w:rPr>
        <w:t>самой жизни.</w:t>
      </w:r>
    </w:p>
    <w:p w14:paraId="74B9628E"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Разные забавные случаи происходит во</w:t>
      </w:r>
      <w:r w:rsidRPr="00C02955">
        <w:rPr>
          <w:rFonts w:ascii="Verdana" w:hAnsi="Verdana"/>
          <w:color w:val="000000"/>
          <w:sz w:val="20"/>
        </w:rPr>
        <w:t> </w:t>
      </w:r>
      <w:r w:rsidRPr="00C02955">
        <w:rPr>
          <w:rFonts w:ascii="Verdana" w:hAnsi="Verdana"/>
          <w:color w:val="000000"/>
          <w:sz w:val="20"/>
          <w:lang w:val="ru-RU"/>
        </w:rPr>
        <w:t>время переездов: бывает, теряются ключи от</w:t>
      </w:r>
      <w:r w:rsidRPr="00C02955">
        <w:rPr>
          <w:rFonts w:ascii="Verdana" w:hAnsi="Verdana"/>
          <w:color w:val="000000"/>
          <w:sz w:val="20"/>
        </w:rPr>
        <w:t> </w:t>
      </w:r>
      <w:r w:rsidRPr="00C02955">
        <w:rPr>
          <w:rFonts w:ascii="Verdana" w:hAnsi="Verdana"/>
          <w:color w:val="000000"/>
          <w:sz w:val="20"/>
          <w:lang w:val="ru-RU"/>
        </w:rPr>
        <w:t>новой квартиры, а</w:t>
      </w:r>
      <w:r w:rsidRPr="00C02955">
        <w:rPr>
          <w:rFonts w:ascii="Verdana" w:hAnsi="Verdana"/>
          <w:color w:val="000000"/>
          <w:sz w:val="20"/>
        </w:rPr>
        <w:t> </w:t>
      </w:r>
      <w:r w:rsidRPr="00C02955">
        <w:rPr>
          <w:rFonts w:ascii="Verdana" w:hAnsi="Verdana"/>
          <w:color w:val="000000"/>
          <w:sz w:val="20"/>
          <w:lang w:val="ru-RU"/>
        </w:rPr>
        <w:t>то и</w:t>
      </w:r>
      <w:r w:rsidRPr="00C02955">
        <w:rPr>
          <w:rFonts w:ascii="Verdana" w:hAnsi="Verdana"/>
          <w:color w:val="000000"/>
          <w:sz w:val="20"/>
        </w:rPr>
        <w:t> </w:t>
      </w:r>
      <w:r w:rsidRPr="00C02955">
        <w:rPr>
          <w:rFonts w:ascii="Verdana" w:hAnsi="Verdana"/>
          <w:color w:val="000000"/>
          <w:sz w:val="20"/>
          <w:lang w:val="ru-RU"/>
        </w:rPr>
        <w:t>трюмо роняют в</w:t>
      </w:r>
      <w:r w:rsidRPr="00C02955">
        <w:rPr>
          <w:rFonts w:ascii="Verdana" w:hAnsi="Verdana"/>
          <w:color w:val="000000"/>
          <w:sz w:val="20"/>
        </w:rPr>
        <w:t> </w:t>
      </w:r>
      <w:r w:rsidRPr="00C02955">
        <w:rPr>
          <w:rFonts w:ascii="Verdana" w:hAnsi="Verdana"/>
          <w:color w:val="000000"/>
          <w:sz w:val="20"/>
          <w:lang w:val="ru-RU"/>
        </w:rPr>
        <w:t>пролет, но</w:t>
      </w:r>
      <w:r w:rsidRPr="00C02955">
        <w:rPr>
          <w:rFonts w:ascii="Verdana" w:hAnsi="Verdana"/>
          <w:color w:val="000000"/>
          <w:sz w:val="20"/>
        </w:rPr>
        <w:t> </w:t>
      </w:r>
      <w:r w:rsidRPr="00C02955">
        <w:rPr>
          <w:rFonts w:ascii="Verdana" w:hAnsi="Verdana"/>
          <w:color w:val="000000"/>
          <w:sz w:val="20"/>
          <w:lang w:val="ru-RU"/>
        </w:rPr>
        <w:t>одна деталь всегда остается неизменной: если в</w:t>
      </w:r>
      <w:r w:rsidRPr="00C02955">
        <w:rPr>
          <w:rFonts w:ascii="Verdana" w:hAnsi="Verdana"/>
          <w:color w:val="000000"/>
          <w:sz w:val="20"/>
        </w:rPr>
        <w:t> </w:t>
      </w:r>
      <w:r w:rsidRPr="00C02955">
        <w:rPr>
          <w:rFonts w:ascii="Verdana" w:hAnsi="Verdana"/>
          <w:color w:val="000000"/>
          <w:sz w:val="20"/>
          <w:lang w:val="ru-RU"/>
        </w:rPr>
        <w:t>вашем доме имеется лифт, можете быть уверены</w:t>
      </w:r>
      <w:r w:rsidRPr="00C02955">
        <w:rPr>
          <w:rFonts w:ascii="Verdana" w:hAnsi="Verdana"/>
          <w:color w:val="000000"/>
          <w:sz w:val="20"/>
        </w:rPr>
        <w:t> </w:t>
      </w:r>
      <w:r w:rsidRPr="00C02955">
        <w:rPr>
          <w:rFonts w:ascii="Verdana" w:hAnsi="Verdana"/>
          <w:color w:val="000000"/>
          <w:sz w:val="20"/>
          <w:lang w:val="ru-RU"/>
        </w:rPr>
        <w:t>— в</w:t>
      </w:r>
      <w:r w:rsidRPr="00C02955">
        <w:rPr>
          <w:rFonts w:ascii="Verdana" w:hAnsi="Verdana"/>
          <w:color w:val="000000"/>
          <w:sz w:val="20"/>
        </w:rPr>
        <w:t> </w:t>
      </w:r>
      <w:r w:rsidRPr="00C02955">
        <w:rPr>
          <w:rFonts w:ascii="Verdana" w:hAnsi="Verdana"/>
          <w:color w:val="000000"/>
          <w:sz w:val="20"/>
          <w:lang w:val="ru-RU"/>
        </w:rPr>
        <w:t>день переезда он работать не</w:t>
      </w:r>
      <w:r w:rsidRPr="00C02955">
        <w:rPr>
          <w:rFonts w:ascii="Verdana" w:hAnsi="Verdana"/>
          <w:color w:val="000000"/>
          <w:sz w:val="20"/>
        </w:rPr>
        <w:t> </w:t>
      </w:r>
      <w:r w:rsidRPr="00C02955">
        <w:rPr>
          <w:rFonts w:ascii="Verdana" w:hAnsi="Verdana"/>
          <w:color w:val="000000"/>
          <w:sz w:val="20"/>
          <w:lang w:val="ru-RU"/>
        </w:rPr>
        <w:t>будет.</w:t>
      </w:r>
    </w:p>
    <w:p w14:paraId="0706C552"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Впрочем, на</w:t>
      </w:r>
      <w:r w:rsidRPr="00C02955">
        <w:rPr>
          <w:rFonts w:ascii="Verdana" w:hAnsi="Verdana"/>
          <w:color w:val="000000"/>
          <w:sz w:val="20"/>
        </w:rPr>
        <w:t> </w:t>
      </w:r>
      <w:r w:rsidRPr="00C02955">
        <w:rPr>
          <w:rFonts w:ascii="Verdana" w:hAnsi="Verdana"/>
          <w:color w:val="000000"/>
          <w:sz w:val="20"/>
          <w:lang w:val="ru-RU"/>
        </w:rPr>
        <w:t>этот раз лифт все</w:t>
      </w:r>
      <w:r w:rsidRPr="00C02955">
        <w:rPr>
          <w:rFonts w:ascii="Verdana" w:hAnsi="Verdana"/>
          <w:color w:val="000000"/>
          <w:sz w:val="20"/>
        </w:rPr>
        <w:t> </w:t>
      </w:r>
      <w:r w:rsidRPr="00C02955">
        <w:rPr>
          <w:rFonts w:ascii="Verdana" w:hAnsi="Verdana"/>
          <w:color w:val="000000"/>
          <w:sz w:val="20"/>
          <w:lang w:val="ru-RU"/>
        </w:rPr>
        <w:t>же оказывал нам некоторую помощь</w:t>
      </w:r>
      <w:r w:rsidRPr="00C02955">
        <w:rPr>
          <w:rFonts w:ascii="Verdana" w:hAnsi="Verdana"/>
          <w:color w:val="000000"/>
          <w:sz w:val="20"/>
        </w:rPr>
        <w:t> </w:t>
      </w:r>
      <w:r w:rsidRPr="00C02955">
        <w:rPr>
          <w:rFonts w:ascii="Verdana" w:hAnsi="Verdana"/>
          <w:color w:val="000000"/>
          <w:sz w:val="20"/>
          <w:lang w:val="ru-RU"/>
        </w:rPr>
        <w:t>— на</w:t>
      </w:r>
      <w:r w:rsidRPr="00C02955">
        <w:rPr>
          <w:rFonts w:ascii="Verdana" w:hAnsi="Verdana"/>
          <w:color w:val="000000"/>
          <w:sz w:val="20"/>
        </w:rPr>
        <w:t> </w:t>
      </w:r>
      <w:r w:rsidRPr="00C02955">
        <w:rPr>
          <w:rFonts w:ascii="Verdana" w:hAnsi="Verdana"/>
          <w:color w:val="000000"/>
          <w:sz w:val="20"/>
          <w:lang w:val="ru-RU"/>
        </w:rPr>
        <w:t>его дверях были написаны номера этажей, что избавляло от</w:t>
      </w:r>
      <w:r w:rsidRPr="00C02955">
        <w:rPr>
          <w:rFonts w:ascii="Verdana" w:hAnsi="Verdana"/>
          <w:color w:val="000000"/>
          <w:sz w:val="20"/>
        </w:rPr>
        <w:t> </w:t>
      </w:r>
      <w:r w:rsidRPr="00C02955">
        <w:rPr>
          <w:rFonts w:ascii="Verdana" w:hAnsi="Verdana"/>
          <w:color w:val="000000"/>
          <w:sz w:val="20"/>
          <w:lang w:val="ru-RU"/>
        </w:rPr>
        <w:t>необходимости возвращаться с</w:t>
      </w:r>
      <w:r w:rsidRPr="00C02955">
        <w:rPr>
          <w:rFonts w:ascii="Verdana" w:hAnsi="Verdana"/>
          <w:color w:val="000000"/>
          <w:sz w:val="20"/>
        </w:rPr>
        <w:t> </w:t>
      </w:r>
      <w:r w:rsidRPr="00C02955">
        <w:rPr>
          <w:rFonts w:ascii="Verdana" w:hAnsi="Verdana"/>
          <w:color w:val="000000"/>
          <w:sz w:val="20"/>
          <w:lang w:val="ru-RU"/>
        </w:rPr>
        <w:t>диваном в</w:t>
      </w:r>
      <w:r w:rsidRPr="00C02955">
        <w:rPr>
          <w:rFonts w:ascii="Verdana" w:hAnsi="Verdana"/>
          <w:color w:val="000000"/>
          <w:sz w:val="20"/>
        </w:rPr>
        <w:t> </w:t>
      </w:r>
      <w:r w:rsidRPr="00C02955">
        <w:rPr>
          <w:rFonts w:ascii="Verdana" w:hAnsi="Verdana"/>
          <w:color w:val="000000"/>
          <w:sz w:val="20"/>
          <w:lang w:val="ru-RU"/>
        </w:rPr>
        <w:t>руках на</w:t>
      </w:r>
      <w:r w:rsidRPr="00C02955">
        <w:rPr>
          <w:rFonts w:ascii="Verdana" w:hAnsi="Verdana"/>
          <w:color w:val="000000"/>
          <w:sz w:val="20"/>
        </w:rPr>
        <w:t> </w:t>
      </w:r>
      <w:r w:rsidRPr="00C02955">
        <w:rPr>
          <w:rFonts w:ascii="Verdana" w:hAnsi="Verdana"/>
          <w:color w:val="000000"/>
          <w:sz w:val="20"/>
          <w:lang w:val="ru-RU"/>
        </w:rPr>
        <w:t>пару лестничных маршей вниз. Управились мы достаточно быстро. Шура Кордонский сказал, что если</w:t>
      </w:r>
      <w:r w:rsidRPr="00C02955">
        <w:rPr>
          <w:rFonts w:ascii="Verdana" w:hAnsi="Verdana"/>
          <w:color w:val="000000"/>
          <w:sz w:val="20"/>
        </w:rPr>
        <w:t> </w:t>
      </w:r>
      <w:r w:rsidRPr="00C02955">
        <w:rPr>
          <w:rFonts w:ascii="Verdana" w:hAnsi="Verdana"/>
          <w:color w:val="000000"/>
          <w:sz w:val="20"/>
          <w:lang w:val="ru-RU"/>
        </w:rPr>
        <w:t>бы не</w:t>
      </w:r>
      <w:r w:rsidRPr="00C02955">
        <w:rPr>
          <w:rFonts w:ascii="Verdana" w:hAnsi="Verdana"/>
          <w:color w:val="000000"/>
          <w:sz w:val="20"/>
        </w:rPr>
        <w:t> </w:t>
      </w:r>
      <w:r w:rsidRPr="00C02955">
        <w:rPr>
          <w:rFonts w:ascii="Verdana" w:hAnsi="Verdana"/>
          <w:color w:val="000000"/>
          <w:sz w:val="20"/>
          <w:lang w:val="ru-RU"/>
        </w:rPr>
        <w:t>было холодильника, весь переезд вышел</w:t>
      </w:r>
      <w:r w:rsidRPr="00C02955">
        <w:rPr>
          <w:rFonts w:ascii="Verdana" w:hAnsi="Verdana"/>
          <w:color w:val="000000"/>
          <w:sz w:val="20"/>
        </w:rPr>
        <w:t> </w:t>
      </w:r>
      <w:r w:rsidRPr="00C02955">
        <w:rPr>
          <w:rFonts w:ascii="Verdana" w:hAnsi="Verdana"/>
          <w:color w:val="000000"/>
          <w:sz w:val="20"/>
          <w:lang w:val="ru-RU"/>
        </w:rPr>
        <w:t>бы сереньким и</w:t>
      </w:r>
      <w:r w:rsidRPr="00C02955">
        <w:rPr>
          <w:rFonts w:ascii="Verdana" w:hAnsi="Verdana"/>
          <w:color w:val="000000"/>
          <w:sz w:val="20"/>
        </w:rPr>
        <w:t> </w:t>
      </w:r>
      <w:r w:rsidRPr="00C02955">
        <w:rPr>
          <w:rFonts w:ascii="Verdana" w:hAnsi="Verdana"/>
          <w:color w:val="000000"/>
          <w:sz w:val="20"/>
          <w:lang w:val="ru-RU"/>
        </w:rPr>
        <w:t>заурядным. Я согласился, чтобы сделать приятное своему холодильнику, только что купленному и</w:t>
      </w:r>
      <w:r w:rsidRPr="00C02955">
        <w:rPr>
          <w:rFonts w:ascii="Verdana" w:hAnsi="Verdana"/>
          <w:color w:val="000000"/>
          <w:sz w:val="20"/>
        </w:rPr>
        <w:t> </w:t>
      </w:r>
      <w:r w:rsidRPr="00C02955">
        <w:rPr>
          <w:rFonts w:ascii="Verdana" w:hAnsi="Verdana"/>
          <w:color w:val="000000"/>
          <w:sz w:val="20"/>
          <w:lang w:val="ru-RU"/>
        </w:rPr>
        <w:t>являвшемуся самой крупной мебелью в</w:t>
      </w:r>
      <w:r w:rsidRPr="00C02955">
        <w:rPr>
          <w:rFonts w:ascii="Verdana" w:hAnsi="Verdana"/>
          <w:color w:val="000000"/>
          <w:sz w:val="20"/>
        </w:rPr>
        <w:t> </w:t>
      </w:r>
      <w:r w:rsidRPr="00C02955">
        <w:rPr>
          <w:rFonts w:ascii="Verdana" w:hAnsi="Verdana"/>
          <w:color w:val="000000"/>
          <w:sz w:val="20"/>
          <w:lang w:val="ru-RU"/>
        </w:rPr>
        <w:t>квартире. Андрей Иваненко заявил, что любой переезд выйдет сереньким и</w:t>
      </w:r>
      <w:r w:rsidRPr="00C02955">
        <w:rPr>
          <w:rFonts w:ascii="Verdana" w:hAnsi="Verdana"/>
          <w:color w:val="000000"/>
          <w:sz w:val="20"/>
        </w:rPr>
        <w:t> </w:t>
      </w:r>
      <w:r w:rsidRPr="00C02955">
        <w:rPr>
          <w:rFonts w:ascii="Verdana" w:hAnsi="Verdana"/>
          <w:color w:val="000000"/>
          <w:sz w:val="20"/>
          <w:lang w:val="ru-RU"/>
        </w:rPr>
        <w:t>заурядным, если в</w:t>
      </w:r>
      <w:r w:rsidRPr="00C02955">
        <w:rPr>
          <w:rFonts w:ascii="Verdana" w:hAnsi="Verdana"/>
          <w:color w:val="000000"/>
          <w:sz w:val="20"/>
        </w:rPr>
        <w:t> </w:t>
      </w:r>
      <w:r w:rsidRPr="00C02955">
        <w:rPr>
          <w:rFonts w:ascii="Verdana" w:hAnsi="Verdana"/>
          <w:color w:val="000000"/>
          <w:sz w:val="20"/>
          <w:lang w:val="ru-RU"/>
        </w:rPr>
        <w:t>нем не</w:t>
      </w:r>
      <w:r w:rsidRPr="00C02955">
        <w:rPr>
          <w:rFonts w:ascii="Verdana" w:hAnsi="Verdana"/>
          <w:color w:val="000000"/>
          <w:sz w:val="20"/>
        </w:rPr>
        <w:t> </w:t>
      </w:r>
      <w:r w:rsidRPr="00C02955">
        <w:rPr>
          <w:rFonts w:ascii="Verdana" w:hAnsi="Verdana"/>
          <w:color w:val="000000"/>
          <w:sz w:val="20"/>
          <w:lang w:val="ru-RU"/>
        </w:rPr>
        <w:t>фигурирует пианино. Или, еще лучше, рояль. Гена Фадеев возразил, что барахла, однако, у</w:t>
      </w:r>
      <w:r w:rsidRPr="00C02955">
        <w:rPr>
          <w:rFonts w:ascii="Verdana" w:hAnsi="Verdana"/>
          <w:color w:val="000000"/>
          <w:sz w:val="20"/>
        </w:rPr>
        <w:t> </w:t>
      </w:r>
      <w:r w:rsidRPr="00C02955">
        <w:rPr>
          <w:rFonts w:ascii="Verdana" w:hAnsi="Verdana"/>
          <w:color w:val="000000"/>
          <w:sz w:val="20"/>
          <w:lang w:val="ru-RU"/>
        </w:rPr>
        <w:t>меня накопилось достаточно и</w:t>
      </w:r>
      <w:r w:rsidRPr="00C02955">
        <w:rPr>
          <w:rFonts w:ascii="Verdana" w:hAnsi="Verdana"/>
          <w:color w:val="000000"/>
          <w:sz w:val="20"/>
        </w:rPr>
        <w:t> </w:t>
      </w:r>
      <w:r w:rsidRPr="00C02955">
        <w:rPr>
          <w:rFonts w:ascii="Verdana" w:hAnsi="Verdana"/>
          <w:color w:val="000000"/>
          <w:sz w:val="20"/>
          <w:lang w:val="ru-RU"/>
        </w:rPr>
        <w:t>без рояля, и</w:t>
      </w:r>
      <w:r w:rsidRPr="00C02955">
        <w:rPr>
          <w:rFonts w:ascii="Verdana" w:hAnsi="Verdana"/>
          <w:color w:val="000000"/>
          <w:sz w:val="20"/>
        </w:rPr>
        <w:t> </w:t>
      </w:r>
      <w:r w:rsidRPr="00C02955">
        <w:rPr>
          <w:rFonts w:ascii="Verdana" w:hAnsi="Verdana"/>
          <w:color w:val="000000"/>
          <w:sz w:val="20"/>
          <w:lang w:val="ru-RU"/>
        </w:rPr>
        <w:t>что он не</w:t>
      </w:r>
      <w:r w:rsidRPr="00C02955">
        <w:rPr>
          <w:rFonts w:ascii="Verdana" w:hAnsi="Verdana"/>
          <w:color w:val="000000"/>
          <w:sz w:val="20"/>
        </w:rPr>
        <w:t> </w:t>
      </w:r>
      <w:r w:rsidRPr="00C02955">
        <w:rPr>
          <w:rFonts w:ascii="Verdana" w:hAnsi="Verdana"/>
          <w:color w:val="000000"/>
          <w:sz w:val="20"/>
          <w:lang w:val="ru-RU"/>
        </w:rPr>
        <w:t>представляет, как все это можно расставить и</w:t>
      </w:r>
      <w:r w:rsidRPr="00C02955">
        <w:rPr>
          <w:rFonts w:ascii="Verdana" w:hAnsi="Verdana"/>
          <w:color w:val="000000"/>
          <w:sz w:val="20"/>
        </w:rPr>
        <w:t> </w:t>
      </w:r>
      <w:r w:rsidRPr="00C02955">
        <w:rPr>
          <w:rFonts w:ascii="Verdana" w:hAnsi="Verdana"/>
          <w:color w:val="000000"/>
          <w:sz w:val="20"/>
          <w:lang w:val="ru-RU"/>
        </w:rPr>
        <w:t>распихать в</w:t>
      </w:r>
      <w:r w:rsidRPr="00C02955">
        <w:rPr>
          <w:rFonts w:ascii="Verdana" w:hAnsi="Verdana"/>
          <w:color w:val="000000"/>
          <w:sz w:val="20"/>
        </w:rPr>
        <w:t> </w:t>
      </w:r>
      <w:r w:rsidRPr="00C02955">
        <w:rPr>
          <w:rFonts w:ascii="Verdana" w:hAnsi="Verdana"/>
          <w:color w:val="000000"/>
          <w:sz w:val="20"/>
          <w:lang w:val="ru-RU"/>
        </w:rPr>
        <w:t>пределах однокомнатной квартиры.</w:t>
      </w:r>
    </w:p>
    <w:p w14:paraId="29CC8546"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Если кто-нибудь потрудится освободить стол и</w:t>
      </w:r>
      <w:r w:rsidRPr="00C02955">
        <w:rPr>
          <w:rFonts w:ascii="Verdana" w:hAnsi="Verdana"/>
          <w:color w:val="000000"/>
          <w:sz w:val="20"/>
        </w:rPr>
        <w:t> </w:t>
      </w:r>
      <w:r w:rsidRPr="00C02955">
        <w:rPr>
          <w:rFonts w:ascii="Verdana" w:hAnsi="Verdana"/>
          <w:color w:val="000000"/>
          <w:sz w:val="20"/>
          <w:lang w:val="ru-RU"/>
        </w:rPr>
        <w:t>придвинуть его к</w:t>
      </w:r>
      <w:r w:rsidRPr="00C02955">
        <w:rPr>
          <w:rFonts w:ascii="Verdana" w:hAnsi="Verdana"/>
          <w:color w:val="000000"/>
          <w:sz w:val="20"/>
        </w:rPr>
        <w:t> </w:t>
      </w:r>
      <w:r w:rsidRPr="00C02955">
        <w:rPr>
          <w:rFonts w:ascii="Verdana" w:hAnsi="Verdana"/>
          <w:color w:val="000000"/>
          <w:sz w:val="20"/>
          <w:lang w:val="ru-RU"/>
        </w:rPr>
        <w:t>дивану,</w:t>
      </w:r>
      <w:r w:rsidRPr="00C02955">
        <w:rPr>
          <w:rFonts w:ascii="Verdana" w:hAnsi="Verdana"/>
          <w:color w:val="000000"/>
          <w:sz w:val="20"/>
        </w:rPr>
        <w:t> </w:t>
      </w:r>
      <w:r w:rsidRPr="00C02955">
        <w:rPr>
          <w:rFonts w:ascii="Verdana" w:hAnsi="Verdana"/>
          <w:color w:val="000000"/>
          <w:sz w:val="20"/>
          <w:lang w:val="ru-RU"/>
        </w:rPr>
        <w:t>— сказал я, чтобы прекратить дискуссию,</w:t>
      </w:r>
      <w:r w:rsidRPr="00C02955">
        <w:rPr>
          <w:rFonts w:ascii="Verdana" w:hAnsi="Verdana"/>
          <w:color w:val="000000"/>
          <w:sz w:val="20"/>
        </w:rPr>
        <w:t> </w:t>
      </w:r>
      <w:r w:rsidRPr="00C02955">
        <w:rPr>
          <w:rFonts w:ascii="Verdana" w:hAnsi="Verdana"/>
          <w:color w:val="000000"/>
          <w:sz w:val="20"/>
          <w:lang w:val="ru-RU"/>
        </w:rPr>
        <w:t>— мы будем иметь шанс подкрепить свои силы легким ужином, плавно переходящим в</w:t>
      </w:r>
      <w:r w:rsidRPr="00C02955">
        <w:rPr>
          <w:rFonts w:ascii="Verdana" w:hAnsi="Verdana"/>
          <w:color w:val="000000"/>
          <w:sz w:val="20"/>
        </w:rPr>
        <w:t> </w:t>
      </w:r>
      <w:r w:rsidRPr="00C02955">
        <w:rPr>
          <w:rFonts w:ascii="Verdana" w:hAnsi="Verdana"/>
          <w:color w:val="000000"/>
          <w:sz w:val="20"/>
          <w:lang w:val="ru-RU"/>
        </w:rPr>
        <w:t>разнузданную оргию.</w:t>
      </w:r>
    </w:p>
    <w:p w14:paraId="2621A7E5"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Предложение имело успех. Шура и</w:t>
      </w:r>
      <w:r w:rsidRPr="00C02955">
        <w:rPr>
          <w:rFonts w:ascii="Verdana" w:hAnsi="Verdana"/>
          <w:color w:val="000000"/>
          <w:sz w:val="20"/>
        </w:rPr>
        <w:t> </w:t>
      </w:r>
      <w:r w:rsidRPr="00C02955">
        <w:rPr>
          <w:rFonts w:ascii="Verdana" w:hAnsi="Verdana"/>
          <w:color w:val="000000"/>
          <w:sz w:val="20"/>
          <w:lang w:val="ru-RU"/>
        </w:rPr>
        <w:t>Андрей принялись расчищать путь к</w:t>
      </w:r>
      <w:r w:rsidRPr="00C02955">
        <w:rPr>
          <w:rFonts w:ascii="Verdana" w:hAnsi="Verdana"/>
          <w:color w:val="000000"/>
          <w:sz w:val="20"/>
        </w:rPr>
        <w:t> </w:t>
      </w:r>
      <w:r w:rsidRPr="00C02955">
        <w:rPr>
          <w:rFonts w:ascii="Verdana" w:hAnsi="Verdana"/>
          <w:color w:val="000000"/>
          <w:sz w:val="20"/>
          <w:lang w:val="ru-RU"/>
        </w:rPr>
        <w:t>дивану, а</w:t>
      </w:r>
      <w:r w:rsidRPr="00C02955">
        <w:rPr>
          <w:rFonts w:ascii="Verdana" w:hAnsi="Verdana"/>
          <w:color w:val="000000"/>
          <w:sz w:val="20"/>
        </w:rPr>
        <w:t> </w:t>
      </w:r>
      <w:r w:rsidRPr="00C02955">
        <w:rPr>
          <w:rFonts w:ascii="Verdana" w:hAnsi="Verdana"/>
          <w:color w:val="000000"/>
          <w:sz w:val="20"/>
          <w:lang w:val="ru-RU"/>
        </w:rPr>
        <w:t>я занялся поисками коробки с</w:t>
      </w:r>
      <w:r w:rsidRPr="00C02955">
        <w:rPr>
          <w:rFonts w:ascii="Verdana" w:hAnsi="Verdana"/>
          <w:color w:val="000000"/>
          <w:sz w:val="20"/>
        </w:rPr>
        <w:t> </w:t>
      </w:r>
      <w:r w:rsidRPr="00C02955">
        <w:rPr>
          <w:rFonts w:ascii="Verdana" w:hAnsi="Verdana"/>
          <w:color w:val="000000"/>
          <w:sz w:val="20"/>
          <w:lang w:val="ru-RU"/>
        </w:rPr>
        <w:t>посудой. Найти ее оказалось не</w:t>
      </w:r>
      <w:r w:rsidRPr="00C02955">
        <w:rPr>
          <w:rFonts w:ascii="Verdana" w:hAnsi="Verdana"/>
          <w:color w:val="000000"/>
          <w:sz w:val="20"/>
        </w:rPr>
        <w:t> </w:t>
      </w:r>
      <w:r w:rsidRPr="00C02955">
        <w:rPr>
          <w:rFonts w:ascii="Verdana" w:hAnsi="Verdana"/>
          <w:color w:val="000000"/>
          <w:sz w:val="20"/>
          <w:lang w:val="ru-RU"/>
        </w:rPr>
        <w:t>так-то просто. Наконец, она обнаружилась в</w:t>
      </w:r>
      <w:r w:rsidRPr="00C02955">
        <w:rPr>
          <w:rFonts w:ascii="Verdana" w:hAnsi="Verdana"/>
          <w:color w:val="000000"/>
          <w:sz w:val="20"/>
        </w:rPr>
        <w:t> </w:t>
      </w:r>
      <w:r w:rsidRPr="00C02955">
        <w:rPr>
          <w:rFonts w:ascii="Verdana" w:hAnsi="Verdana"/>
          <w:color w:val="000000"/>
          <w:sz w:val="20"/>
          <w:lang w:val="ru-RU"/>
        </w:rPr>
        <w:t>дальнем углу комнаты под мешком с</w:t>
      </w:r>
      <w:r w:rsidRPr="00C02955">
        <w:rPr>
          <w:rFonts w:ascii="Verdana" w:hAnsi="Verdana"/>
          <w:color w:val="000000"/>
          <w:sz w:val="20"/>
        </w:rPr>
        <w:t> </w:t>
      </w:r>
      <w:r w:rsidRPr="00C02955">
        <w:rPr>
          <w:rFonts w:ascii="Verdana" w:hAnsi="Verdana"/>
          <w:color w:val="000000"/>
          <w:sz w:val="20"/>
          <w:lang w:val="ru-RU"/>
        </w:rPr>
        <w:t>обувью и</w:t>
      </w:r>
      <w:r w:rsidRPr="00C02955">
        <w:rPr>
          <w:rFonts w:ascii="Verdana" w:hAnsi="Verdana"/>
          <w:color w:val="000000"/>
          <w:sz w:val="20"/>
        </w:rPr>
        <w:t> </w:t>
      </w:r>
      <w:r w:rsidRPr="00C02955">
        <w:rPr>
          <w:rFonts w:ascii="Verdana" w:hAnsi="Verdana"/>
          <w:color w:val="000000"/>
          <w:sz w:val="20"/>
          <w:lang w:val="ru-RU"/>
        </w:rPr>
        <w:t>моими гантелями.</w:t>
      </w:r>
    </w:p>
    <w:p w14:paraId="7432D162"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Через полчаса все было готово: стол накрыт, блюда разогреты, напитки охлаждены.</w:t>
      </w:r>
    </w:p>
    <w:p w14:paraId="5C978A98"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Ну что</w:t>
      </w:r>
      <w:r w:rsidRPr="00C02955">
        <w:rPr>
          <w:rFonts w:ascii="Verdana" w:hAnsi="Verdana"/>
          <w:color w:val="000000"/>
          <w:sz w:val="20"/>
        </w:rPr>
        <w:t> </w:t>
      </w:r>
      <w:r w:rsidRPr="00C02955">
        <w:rPr>
          <w:rFonts w:ascii="Verdana" w:hAnsi="Verdana"/>
          <w:color w:val="000000"/>
          <w:sz w:val="20"/>
          <w:lang w:val="ru-RU"/>
        </w:rPr>
        <w:t>ж,</w:t>
      </w:r>
      <w:r w:rsidRPr="00C02955">
        <w:rPr>
          <w:rFonts w:ascii="Verdana" w:hAnsi="Verdana"/>
          <w:color w:val="000000"/>
          <w:sz w:val="20"/>
        </w:rPr>
        <w:t> </w:t>
      </w:r>
      <w:r w:rsidRPr="00C02955">
        <w:rPr>
          <w:rFonts w:ascii="Verdana" w:hAnsi="Verdana"/>
          <w:color w:val="000000"/>
          <w:sz w:val="20"/>
          <w:lang w:val="ru-RU"/>
        </w:rPr>
        <w:t>— сказал Шура Кордонский, поднимаясь,</w:t>
      </w:r>
      <w:r w:rsidRPr="00C02955">
        <w:rPr>
          <w:rFonts w:ascii="Verdana" w:hAnsi="Verdana"/>
          <w:color w:val="000000"/>
          <w:sz w:val="20"/>
        </w:rPr>
        <w:t> </w:t>
      </w:r>
      <w:r w:rsidRPr="00C02955">
        <w:rPr>
          <w:rFonts w:ascii="Verdana" w:hAnsi="Verdana"/>
          <w:color w:val="000000"/>
          <w:sz w:val="20"/>
          <w:lang w:val="ru-RU"/>
        </w:rPr>
        <w:t>— с</w:t>
      </w:r>
      <w:r w:rsidRPr="00C02955">
        <w:rPr>
          <w:rFonts w:ascii="Verdana" w:hAnsi="Verdana"/>
          <w:color w:val="000000"/>
          <w:sz w:val="20"/>
        </w:rPr>
        <w:t> </w:t>
      </w:r>
      <w:r w:rsidRPr="00C02955">
        <w:rPr>
          <w:rFonts w:ascii="Verdana" w:hAnsi="Verdana"/>
          <w:color w:val="000000"/>
          <w:sz w:val="20"/>
          <w:lang w:val="ru-RU"/>
        </w:rPr>
        <w:t>новосельицем, значит...</w:t>
      </w:r>
    </w:p>
    <w:p w14:paraId="3CACDBEF"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Пардон,</w:t>
      </w:r>
      <w:r w:rsidRPr="00C02955">
        <w:rPr>
          <w:rFonts w:ascii="Verdana" w:hAnsi="Verdana"/>
          <w:color w:val="000000"/>
          <w:sz w:val="20"/>
        </w:rPr>
        <w:t> </w:t>
      </w:r>
      <w:r w:rsidRPr="00C02955">
        <w:rPr>
          <w:rFonts w:ascii="Verdana" w:hAnsi="Verdana"/>
          <w:color w:val="000000"/>
          <w:sz w:val="20"/>
          <w:lang w:val="ru-RU"/>
        </w:rPr>
        <w:t>— перебил я,</w:t>
      </w:r>
      <w:r w:rsidRPr="00C02955">
        <w:rPr>
          <w:rFonts w:ascii="Verdana" w:hAnsi="Verdana"/>
          <w:color w:val="000000"/>
          <w:sz w:val="20"/>
        </w:rPr>
        <w:t> </w:t>
      </w:r>
      <w:r w:rsidRPr="00C02955">
        <w:rPr>
          <w:rFonts w:ascii="Verdana" w:hAnsi="Verdana"/>
          <w:color w:val="000000"/>
          <w:sz w:val="20"/>
          <w:lang w:val="ru-RU"/>
        </w:rPr>
        <w:t>— а</w:t>
      </w:r>
      <w:r w:rsidRPr="00C02955">
        <w:rPr>
          <w:rFonts w:ascii="Verdana" w:hAnsi="Verdana"/>
          <w:color w:val="000000"/>
          <w:sz w:val="20"/>
        </w:rPr>
        <w:t> </w:t>
      </w:r>
      <w:r w:rsidRPr="00C02955">
        <w:rPr>
          <w:rFonts w:ascii="Verdana" w:hAnsi="Verdana"/>
          <w:color w:val="000000"/>
          <w:sz w:val="20"/>
          <w:lang w:val="ru-RU"/>
        </w:rPr>
        <w:t>где помидоры? Гена, ты там крайний, принеси, пожалуйста, банку из</w:t>
      </w:r>
      <w:r w:rsidRPr="00C02955">
        <w:rPr>
          <w:rFonts w:ascii="Verdana" w:hAnsi="Verdana"/>
          <w:color w:val="000000"/>
          <w:sz w:val="20"/>
        </w:rPr>
        <w:t> </w:t>
      </w:r>
      <w:r w:rsidRPr="00C02955">
        <w:rPr>
          <w:rFonts w:ascii="Verdana" w:hAnsi="Verdana"/>
          <w:color w:val="000000"/>
          <w:sz w:val="20"/>
          <w:lang w:val="ru-RU"/>
        </w:rPr>
        <w:t>холодильника.</w:t>
      </w:r>
    </w:p>
    <w:p w14:paraId="4E7E3D2F"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Фадеев, ворча, вылез из-за стола и</w:t>
      </w:r>
      <w:r w:rsidRPr="00C02955">
        <w:rPr>
          <w:rFonts w:ascii="Verdana" w:hAnsi="Verdana"/>
          <w:color w:val="000000"/>
          <w:sz w:val="20"/>
        </w:rPr>
        <w:t> </w:t>
      </w:r>
      <w:r w:rsidRPr="00C02955">
        <w:rPr>
          <w:rFonts w:ascii="Verdana" w:hAnsi="Verdana"/>
          <w:color w:val="000000"/>
          <w:sz w:val="20"/>
          <w:lang w:val="ru-RU"/>
        </w:rPr>
        <w:t>отправился на</w:t>
      </w:r>
      <w:r w:rsidRPr="00C02955">
        <w:rPr>
          <w:rFonts w:ascii="Verdana" w:hAnsi="Verdana"/>
          <w:color w:val="000000"/>
          <w:sz w:val="20"/>
        </w:rPr>
        <w:t> </w:t>
      </w:r>
      <w:r w:rsidRPr="00C02955">
        <w:rPr>
          <w:rFonts w:ascii="Verdana" w:hAnsi="Verdana"/>
          <w:color w:val="000000"/>
          <w:sz w:val="20"/>
          <w:lang w:val="ru-RU"/>
        </w:rPr>
        <w:t>кухню. Там он зачем-то долго гремел посудой и, в</w:t>
      </w:r>
      <w:r w:rsidRPr="00C02955">
        <w:rPr>
          <w:rFonts w:ascii="Verdana" w:hAnsi="Verdana"/>
          <w:color w:val="000000"/>
          <w:sz w:val="20"/>
        </w:rPr>
        <w:t> </w:t>
      </w:r>
      <w:r w:rsidRPr="00C02955">
        <w:rPr>
          <w:rFonts w:ascii="Verdana" w:hAnsi="Verdana"/>
          <w:color w:val="000000"/>
          <w:sz w:val="20"/>
          <w:lang w:val="ru-RU"/>
        </w:rPr>
        <w:t>конце концов, вернулся с</w:t>
      </w:r>
      <w:r w:rsidRPr="00C02955">
        <w:rPr>
          <w:rFonts w:ascii="Verdana" w:hAnsi="Verdana"/>
          <w:color w:val="000000"/>
          <w:sz w:val="20"/>
        </w:rPr>
        <w:t> </w:t>
      </w:r>
      <w:r w:rsidRPr="00C02955">
        <w:rPr>
          <w:rFonts w:ascii="Verdana" w:hAnsi="Verdana"/>
          <w:color w:val="000000"/>
          <w:sz w:val="20"/>
          <w:lang w:val="ru-RU"/>
        </w:rPr>
        <w:t>пустыми руками.</w:t>
      </w:r>
    </w:p>
    <w:p w14:paraId="5BFE1A5A"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Н-ну?</w:t>
      </w:r>
      <w:r w:rsidRPr="00C02955">
        <w:rPr>
          <w:rFonts w:ascii="Verdana" w:hAnsi="Verdana"/>
          <w:color w:val="000000"/>
          <w:sz w:val="20"/>
        </w:rPr>
        <w:t> </w:t>
      </w:r>
      <w:r w:rsidRPr="00C02955">
        <w:rPr>
          <w:rFonts w:ascii="Verdana" w:hAnsi="Verdana"/>
          <w:color w:val="000000"/>
          <w:sz w:val="20"/>
          <w:lang w:val="ru-RU"/>
        </w:rPr>
        <w:t>— спросил</w:t>
      </w:r>
      <w:r w:rsidRPr="00C02955">
        <w:rPr>
          <w:rFonts w:ascii="Verdana" w:hAnsi="Verdana"/>
          <w:color w:val="000000"/>
          <w:sz w:val="20"/>
        </w:rPr>
        <w:t> </w:t>
      </w:r>
      <w:r w:rsidRPr="00C02955">
        <w:rPr>
          <w:rFonts w:ascii="Verdana" w:hAnsi="Verdana"/>
          <w:color w:val="000000"/>
          <w:sz w:val="20"/>
          <w:lang w:val="ru-RU"/>
        </w:rPr>
        <w:t>я.</w:t>
      </w:r>
    </w:p>
    <w:p w14:paraId="3E45C636"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В</w:t>
      </w:r>
      <w:r w:rsidRPr="00C02955">
        <w:rPr>
          <w:rFonts w:ascii="Verdana" w:hAnsi="Verdana"/>
          <w:color w:val="000000"/>
          <w:sz w:val="20"/>
        </w:rPr>
        <w:t> </w:t>
      </w:r>
      <w:r w:rsidRPr="00C02955">
        <w:rPr>
          <w:rFonts w:ascii="Verdana" w:hAnsi="Verdana"/>
          <w:color w:val="000000"/>
          <w:sz w:val="20"/>
          <w:lang w:val="ru-RU"/>
        </w:rPr>
        <w:t>холодильнике ничего нет,</w:t>
      </w:r>
      <w:r w:rsidRPr="00C02955">
        <w:rPr>
          <w:rFonts w:ascii="Verdana" w:hAnsi="Verdana"/>
          <w:color w:val="000000"/>
          <w:sz w:val="20"/>
        </w:rPr>
        <w:t> </w:t>
      </w:r>
      <w:r w:rsidRPr="00C02955">
        <w:rPr>
          <w:rFonts w:ascii="Verdana" w:hAnsi="Verdana"/>
          <w:color w:val="000000"/>
          <w:sz w:val="20"/>
          <w:lang w:val="ru-RU"/>
        </w:rPr>
        <w:t>— ответил Гена,</w:t>
      </w:r>
      <w:r w:rsidRPr="00C02955">
        <w:rPr>
          <w:rFonts w:ascii="Verdana" w:hAnsi="Verdana"/>
          <w:color w:val="000000"/>
          <w:sz w:val="20"/>
        </w:rPr>
        <w:t> </w:t>
      </w:r>
      <w:r w:rsidRPr="00C02955">
        <w:rPr>
          <w:rFonts w:ascii="Verdana" w:hAnsi="Verdana"/>
          <w:color w:val="000000"/>
          <w:sz w:val="20"/>
          <w:lang w:val="ru-RU"/>
        </w:rPr>
        <w:t>— даже полок. Как принесли, так пустой и</w:t>
      </w:r>
      <w:r w:rsidRPr="00C02955">
        <w:rPr>
          <w:rFonts w:ascii="Verdana" w:hAnsi="Verdana"/>
          <w:color w:val="000000"/>
          <w:sz w:val="20"/>
        </w:rPr>
        <w:t> </w:t>
      </w:r>
      <w:r w:rsidRPr="00C02955">
        <w:rPr>
          <w:rFonts w:ascii="Verdana" w:hAnsi="Verdana"/>
          <w:color w:val="000000"/>
          <w:sz w:val="20"/>
          <w:lang w:val="ru-RU"/>
        </w:rPr>
        <w:t>стоит.</w:t>
      </w:r>
    </w:p>
    <w:p w14:paraId="15D1E574"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Я не</w:t>
      </w:r>
      <w:r w:rsidRPr="00C02955">
        <w:rPr>
          <w:rFonts w:ascii="Verdana" w:hAnsi="Verdana"/>
          <w:color w:val="000000"/>
          <w:sz w:val="20"/>
        </w:rPr>
        <w:t> </w:t>
      </w:r>
      <w:r w:rsidRPr="00C02955">
        <w:rPr>
          <w:rFonts w:ascii="Verdana" w:hAnsi="Verdana"/>
          <w:color w:val="000000"/>
          <w:sz w:val="20"/>
          <w:lang w:val="ru-RU"/>
        </w:rPr>
        <w:t>стал спорить, сходил на</w:t>
      </w:r>
      <w:r w:rsidRPr="00C02955">
        <w:rPr>
          <w:rFonts w:ascii="Verdana" w:hAnsi="Verdana"/>
          <w:color w:val="000000"/>
          <w:sz w:val="20"/>
        </w:rPr>
        <w:t> </w:t>
      </w:r>
      <w:r w:rsidRPr="00C02955">
        <w:rPr>
          <w:rFonts w:ascii="Verdana" w:hAnsi="Verdana"/>
          <w:color w:val="000000"/>
          <w:sz w:val="20"/>
          <w:lang w:val="ru-RU"/>
        </w:rPr>
        <w:t>кухню, открыл холодильник, взял банку с</w:t>
      </w:r>
      <w:r w:rsidRPr="00C02955">
        <w:rPr>
          <w:rFonts w:ascii="Verdana" w:hAnsi="Verdana"/>
          <w:color w:val="000000"/>
          <w:sz w:val="20"/>
        </w:rPr>
        <w:t> </w:t>
      </w:r>
      <w:r w:rsidRPr="00C02955">
        <w:rPr>
          <w:rFonts w:ascii="Verdana" w:hAnsi="Verdana"/>
          <w:color w:val="000000"/>
          <w:sz w:val="20"/>
          <w:lang w:val="ru-RU"/>
        </w:rPr>
        <w:t>помидорами и, вернувшись в</w:t>
      </w:r>
      <w:r w:rsidRPr="00C02955">
        <w:rPr>
          <w:rFonts w:ascii="Verdana" w:hAnsi="Verdana"/>
          <w:color w:val="000000"/>
          <w:sz w:val="20"/>
        </w:rPr>
        <w:t> </w:t>
      </w:r>
      <w:r w:rsidRPr="00C02955">
        <w:rPr>
          <w:rFonts w:ascii="Verdana" w:hAnsi="Verdana"/>
          <w:color w:val="000000"/>
          <w:sz w:val="20"/>
          <w:lang w:val="ru-RU"/>
        </w:rPr>
        <w:t>комнату, поставил ее перед Генкиным носом.</w:t>
      </w:r>
    </w:p>
    <w:p w14:paraId="305C52D5"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Есть такое французское слово,</w:t>
      </w:r>
      <w:r w:rsidRPr="00C02955">
        <w:rPr>
          <w:rFonts w:ascii="Verdana" w:hAnsi="Verdana"/>
          <w:color w:val="000000"/>
          <w:sz w:val="20"/>
        </w:rPr>
        <w:t> </w:t>
      </w:r>
      <w:r w:rsidRPr="00C02955">
        <w:rPr>
          <w:rFonts w:ascii="Verdana" w:hAnsi="Verdana"/>
          <w:color w:val="000000"/>
          <w:sz w:val="20"/>
          <w:lang w:val="ru-RU"/>
        </w:rPr>
        <w:t>— сказал Иваненко.</w:t>
      </w:r>
      <w:r w:rsidRPr="00C02955">
        <w:rPr>
          <w:rFonts w:ascii="Verdana" w:hAnsi="Verdana"/>
          <w:color w:val="000000"/>
          <w:sz w:val="20"/>
        </w:rPr>
        <w:t> </w:t>
      </w:r>
      <w:r w:rsidRPr="00C02955">
        <w:rPr>
          <w:rFonts w:ascii="Verdana" w:hAnsi="Verdana"/>
          <w:color w:val="000000"/>
          <w:sz w:val="20"/>
          <w:lang w:val="ru-RU"/>
        </w:rPr>
        <w:t>— «Не</w:t>
      </w:r>
      <w:r w:rsidRPr="00C02955">
        <w:rPr>
          <w:rFonts w:ascii="Verdana" w:hAnsi="Verdana"/>
          <w:color w:val="000000"/>
          <w:sz w:val="20"/>
        </w:rPr>
        <w:t> </w:t>
      </w:r>
      <w:r w:rsidRPr="00C02955">
        <w:rPr>
          <w:rFonts w:ascii="Verdana" w:hAnsi="Verdana"/>
          <w:color w:val="000000"/>
          <w:sz w:val="20"/>
          <w:lang w:val="ru-RU"/>
        </w:rPr>
        <w:t>по</w:t>
      </w:r>
      <w:r w:rsidRPr="00C02955">
        <w:rPr>
          <w:rFonts w:ascii="Verdana" w:hAnsi="Verdana"/>
          <w:color w:val="000000"/>
          <w:sz w:val="20"/>
        </w:rPr>
        <w:t> </w:t>
      </w:r>
      <w:r w:rsidRPr="00C02955">
        <w:rPr>
          <w:rFonts w:ascii="Verdana" w:hAnsi="Verdana"/>
          <w:color w:val="000000"/>
          <w:sz w:val="20"/>
          <w:lang w:val="ru-RU"/>
        </w:rPr>
        <w:t>шарам».</w:t>
      </w:r>
    </w:p>
    <w:p w14:paraId="60E277FD"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Фадеев молча накладывал помидоры в</w:t>
      </w:r>
      <w:r w:rsidRPr="00C02955">
        <w:rPr>
          <w:rFonts w:ascii="Verdana" w:hAnsi="Verdana"/>
          <w:color w:val="000000"/>
          <w:sz w:val="20"/>
        </w:rPr>
        <w:t> </w:t>
      </w:r>
      <w:r w:rsidRPr="00C02955">
        <w:rPr>
          <w:rFonts w:ascii="Verdana" w:hAnsi="Verdana"/>
          <w:color w:val="000000"/>
          <w:sz w:val="20"/>
          <w:lang w:val="ru-RU"/>
        </w:rPr>
        <w:t>тарелку.</w:t>
      </w:r>
    </w:p>
    <w:p w14:paraId="6B22111B"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Да, так на</w:t>
      </w:r>
      <w:r w:rsidRPr="00C02955">
        <w:rPr>
          <w:rFonts w:ascii="Verdana" w:hAnsi="Verdana"/>
          <w:color w:val="000000"/>
          <w:sz w:val="20"/>
        </w:rPr>
        <w:t> </w:t>
      </w:r>
      <w:r w:rsidRPr="00C02955">
        <w:rPr>
          <w:rFonts w:ascii="Verdana" w:hAnsi="Verdana"/>
          <w:color w:val="000000"/>
          <w:sz w:val="20"/>
          <w:lang w:val="ru-RU"/>
        </w:rPr>
        <w:t>чем мы остановились? Я поднялся.</w:t>
      </w:r>
    </w:p>
    <w:p w14:paraId="14F71DBD"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Позвольте мне, как ответственному квартиросъемщику, от</w:t>
      </w:r>
      <w:r w:rsidRPr="00C02955">
        <w:rPr>
          <w:rFonts w:ascii="Verdana" w:hAnsi="Verdana"/>
          <w:color w:val="000000"/>
          <w:sz w:val="20"/>
        </w:rPr>
        <w:t> </w:t>
      </w:r>
      <w:r w:rsidRPr="00C02955">
        <w:rPr>
          <w:rFonts w:ascii="Verdana" w:hAnsi="Verdana"/>
          <w:color w:val="000000"/>
          <w:sz w:val="20"/>
          <w:lang w:val="ru-RU"/>
        </w:rPr>
        <w:t>всей души поблагодарить...</w:t>
      </w:r>
    </w:p>
    <w:p w14:paraId="673CA8E9"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Там что-то шуршит,</w:t>
      </w:r>
      <w:r w:rsidRPr="00C02955">
        <w:rPr>
          <w:rFonts w:ascii="Verdana" w:hAnsi="Verdana"/>
          <w:color w:val="000000"/>
          <w:sz w:val="20"/>
        </w:rPr>
        <w:t> </w:t>
      </w:r>
      <w:r w:rsidRPr="00C02955">
        <w:rPr>
          <w:rFonts w:ascii="Verdana" w:hAnsi="Verdana"/>
          <w:color w:val="000000"/>
          <w:sz w:val="20"/>
          <w:lang w:val="ru-RU"/>
        </w:rPr>
        <w:t>— сказал Фадеев, прислушиваясь. —... поблагодарить,</w:t>
      </w:r>
      <w:r w:rsidRPr="00C02955">
        <w:rPr>
          <w:rFonts w:ascii="Verdana" w:hAnsi="Verdana"/>
          <w:color w:val="000000"/>
          <w:sz w:val="20"/>
        </w:rPr>
        <w:t> </w:t>
      </w:r>
      <w:r w:rsidRPr="00C02955">
        <w:rPr>
          <w:rFonts w:ascii="Verdana" w:hAnsi="Verdana"/>
          <w:color w:val="000000"/>
          <w:sz w:val="20"/>
          <w:lang w:val="ru-RU"/>
        </w:rPr>
        <w:t>— повторил я,</w:t>
      </w:r>
      <w:r w:rsidRPr="00C02955">
        <w:rPr>
          <w:rFonts w:ascii="Verdana" w:hAnsi="Verdana"/>
          <w:color w:val="000000"/>
          <w:sz w:val="20"/>
        </w:rPr>
        <w:t> </w:t>
      </w:r>
      <w:r w:rsidRPr="00C02955">
        <w:rPr>
          <w:rFonts w:ascii="Verdana" w:hAnsi="Verdana"/>
          <w:color w:val="000000"/>
          <w:sz w:val="20"/>
          <w:lang w:val="ru-RU"/>
        </w:rPr>
        <w:t>— всех участников...</w:t>
      </w:r>
    </w:p>
    <w:p w14:paraId="1D28D6E7"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На</w:t>
      </w:r>
      <w:r w:rsidRPr="00C02955">
        <w:rPr>
          <w:rFonts w:ascii="Verdana" w:hAnsi="Verdana"/>
          <w:color w:val="000000"/>
          <w:sz w:val="20"/>
        </w:rPr>
        <w:t> </w:t>
      </w:r>
      <w:r w:rsidRPr="00C02955">
        <w:rPr>
          <w:rFonts w:ascii="Verdana" w:hAnsi="Verdana"/>
          <w:color w:val="000000"/>
          <w:sz w:val="20"/>
          <w:lang w:val="ru-RU"/>
        </w:rPr>
        <w:t>кухне вдруг раздался страшный грохот.</w:t>
      </w:r>
    </w:p>
    <w:p w14:paraId="42C910BE"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Да что такое!</w:t>
      </w:r>
      <w:r w:rsidRPr="00C02955">
        <w:rPr>
          <w:rFonts w:ascii="Verdana" w:hAnsi="Verdana"/>
          <w:color w:val="000000"/>
          <w:sz w:val="20"/>
        </w:rPr>
        <w:t> </w:t>
      </w:r>
      <w:r w:rsidRPr="00C02955">
        <w:rPr>
          <w:rFonts w:ascii="Verdana" w:hAnsi="Verdana"/>
          <w:color w:val="000000"/>
          <w:sz w:val="20"/>
          <w:lang w:val="ru-RU"/>
        </w:rPr>
        <w:t>— я с</w:t>
      </w:r>
      <w:r w:rsidRPr="00C02955">
        <w:rPr>
          <w:rFonts w:ascii="Verdana" w:hAnsi="Verdana"/>
          <w:color w:val="000000"/>
          <w:sz w:val="20"/>
        </w:rPr>
        <w:t> </w:t>
      </w:r>
      <w:r w:rsidRPr="00C02955">
        <w:rPr>
          <w:rFonts w:ascii="Verdana" w:hAnsi="Verdana"/>
          <w:color w:val="000000"/>
          <w:sz w:val="20"/>
          <w:lang w:val="ru-RU"/>
        </w:rPr>
        <w:t>сожалением поставил стакан и</w:t>
      </w:r>
      <w:r w:rsidRPr="00C02955">
        <w:rPr>
          <w:rFonts w:ascii="Verdana" w:hAnsi="Verdana"/>
          <w:color w:val="000000"/>
          <w:sz w:val="20"/>
        </w:rPr>
        <w:t> </w:t>
      </w:r>
      <w:r w:rsidRPr="00C02955">
        <w:rPr>
          <w:rFonts w:ascii="Verdana" w:hAnsi="Verdana"/>
          <w:color w:val="000000"/>
          <w:sz w:val="20"/>
          <w:lang w:val="ru-RU"/>
        </w:rPr>
        <w:t>снова вылез из-за стола.</w:t>
      </w:r>
    </w:p>
    <w:p w14:paraId="36942509"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Оказалось, однако, что ничего страшного не</w:t>
      </w:r>
      <w:r w:rsidRPr="00C02955">
        <w:rPr>
          <w:rFonts w:ascii="Verdana" w:hAnsi="Verdana"/>
          <w:color w:val="000000"/>
          <w:sz w:val="20"/>
        </w:rPr>
        <w:t> </w:t>
      </w:r>
      <w:r w:rsidRPr="00C02955">
        <w:rPr>
          <w:rFonts w:ascii="Verdana" w:hAnsi="Verdana"/>
          <w:color w:val="000000"/>
          <w:sz w:val="20"/>
          <w:lang w:val="ru-RU"/>
        </w:rPr>
        <w:t>произошло, просто упала кастрюля, в</w:t>
      </w:r>
      <w:r w:rsidRPr="00C02955">
        <w:rPr>
          <w:rFonts w:ascii="Verdana" w:hAnsi="Verdana"/>
          <w:color w:val="000000"/>
          <w:sz w:val="20"/>
        </w:rPr>
        <w:t> </w:t>
      </w:r>
      <w:r w:rsidRPr="00C02955">
        <w:rPr>
          <w:rFonts w:ascii="Verdana" w:hAnsi="Verdana"/>
          <w:color w:val="000000"/>
          <w:sz w:val="20"/>
          <w:lang w:val="ru-RU"/>
        </w:rPr>
        <w:t>которой лежали ложки и</w:t>
      </w:r>
      <w:r w:rsidRPr="00C02955">
        <w:rPr>
          <w:rFonts w:ascii="Verdana" w:hAnsi="Verdana"/>
          <w:color w:val="000000"/>
          <w:sz w:val="20"/>
        </w:rPr>
        <w:t> </w:t>
      </w:r>
      <w:r w:rsidRPr="00C02955">
        <w:rPr>
          <w:rFonts w:ascii="Verdana" w:hAnsi="Verdana"/>
          <w:color w:val="000000"/>
          <w:sz w:val="20"/>
          <w:lang w:val="ru-RU"/>
        </w:rPr>
        <w:t>вилки. Ну вот, только крыс мне еще не</w:t>
      </w:r>
      <w:r w:rsidRPr="00C02955">
        <w:rPr>
          <w:rFonts w:ascii="Verdana" w:hAnsi="Verdana"/>
          <w:color w:val="000000"/>
          <w:sz w:val="20"/>
        </w:rPr>
        <w:t> </w:t>
      </w:r>
      <w:r w:rsidRPr="00C02955">
        <w:rPr>
          <w:rFonts w:ascii="Verdana" w:hAnsi="Verdana"/>
          <w:color w:val="000000"/>
          <w:sz w:val="20"/>
          <w:lang w:val="ru-RU"/>
        </w:rPr>
        <w:t>хватает...</w:t>
      </w:r>
    </w:p>
    <w:p w14:paraId="6C5DA634"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Возвращаясь с</w:t>
      </w:r>
      <w:r w:rsidRPr="00C02955">
        <w:rPr>
          <w:rFonts w:ascii="Verdana" w:hAnsi="Verdana"/>
          <w:color w:val="000000"/>
          <w:sz w:val="20"/>
        </w:rPr>
        <w:t> </w:t>
      </w:r>
      <w:r w:rsidRPr="00C02955">
        <w:rPr>
          <w:rFonts w:ascii="Verdana" w:hAnsi="Verdana"/>
          <w:color w:val="000000"/>
          <w:sz w:val="20"/>
          <w:lang w:val="ru-RU"/>
        </w:rPr>
        <w:t>кухни, я решил помыть руки, но, толкнув дверь в</w:t>
      </w:r>
      <w:r w:rsidRPr="00C02955">
        <w:rPr>
          <w:rFonts w:ascii="Verdana" w:hAnsi="Verdana"/>
          <w:color w:val="000000"/>
          <w:sz w:val="20"/>
        </w:rPr>
        <w:t> </w:t>
      </w:r>
      <w:r w:rsidRPr="00C02955">
        <w:rPr>
          <w:rFonts w:ascii="Verdana" w:hAnsi="Verdana"/>
          <w:color w:val="000000"/>
          <w:sz w:val="20"/>
          <w:lang w:val="ru-RU"/>
        </w:rPr>
        <w:t>ванную комнату, убедился, что она заперта изнутри.</w:t>
      </w:r>
    </w:p>
    <w:p w14:paraId="5FBE1439"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Эй, Генка, ты, что</w:t>
      </w:r>
      <w:r w:rsidRPr="00C02955">
        <w:rPr>
          <w:rFonts w:ascii="Verdana" w:hAnsi="Verdana"/>
          <w:color w:val="000000"/>
          <w:sz w:val="20"/>
        </w:rPr>
        <w:t> </w:t>
      </w:r>
      <w:r w:rsidRPr="00C02955">
        <w:rPr>
          <w:rFonts w:ascii="Verdana" w:hAnsi="Verdana"/>
          <w:color w:val="000000"/>
          <w:sz w:val="20"/>
          <w:lang w:val="ru-RU"/>
        </w:rPr>
        <w:t>ли?</w:t>
      </w:r>
    </w:p>
    <w:p w14:paraId="1A1AA7F3"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В</w:t>
      </w:r>
      <w:r w:rsidRPr="00C02955">
        <w:rPr>
          <w:rFonts w:ascii="Verdana" w:hAnsi="Verdana"/>
          <w:color w:val="000000"/>
          <w:sz w:val="20"/>
        </w:rPr>
        <w:t> </w:t>
      </w:r>
      <w:r w:rsidRPr="00C02955">
        <w:rPr>
          <w:rFonts w:ascii="Verdana" w:hAnsi="Verdana"/>
          <w:color w:val="000000"/>
          <w:sz w:val="20"/>
          <w:lang w:val="ru-RU"/>
        </w:rPr>
        <w:t>этот момент Фадеев появился из</w:t>
      </w:r>
      <w:r w:rsidRPr="00C02955">
        <w:rPr>
          <w:rFonts w:ascii="Verdana" w:hAnsi="Verdana"/>
          <w:color w:val="000000"/>
          <w:sz w:val="20"/>
        </w:rPr>
        <w:t> </w:t>
      </w:r>
      <w:r w:rsidRPr="00C02955">
        <w:rPr>
          <w:rFonts w:ascii="Verdana" w:hAnsi="Verdana"/>
          <w:color w:val="000000"/>
          <w:sz w:val="20"/>
          <w:lang w:val="ru-RU"/>
        </w:rPr>
        <w:t>комнаты.</w:t>
      </w:r>
    </w:p>
    <w:p w14:paraId="0BA9D592"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Чего надо?</w:t>
      </w:r>
    </w:p>
    <w:p w14:paraId="0D72EFAC"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Кто это ванную абонировал? Андрюха?</w:t>
      </w:r>
    </w:p>
    <w:p w14:paraId="0D6164B7"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lastRenderedPageBreak/>
        <w:t>Иваненко показался из</w:t>
      </w:r>
      <w:r w:rsidRPr="00C02955">
        <w:rPr>
          <w:rFonts w:ascii="Verdana" w:hAnsi="Verdana"/>
          <w:color w:val="000000"/>
          <w:sz w:val="20"/>
        </w:rPr>
        <w:t> </w:t>
      </w:r>
      <w:r w:rsidRPr="00C02955">
        <w:rPr>
          <w:rFonts w:ascii="Verdana" w:hAnsi="Verdana"/>
          <w:color w:val="000000"/>
          <w:sz w:val="20"/>
          <w:lang w:val="ru-RU"/>
        </w:rPr>
        <w:t>комнаты вслед за</w:t>
      </w:r>
      <w:r w:rsidRPr="00C02955">
        <w:rPr>
          <w:rFonts w:ascii="Verdana" w:hAnsi="Verdana"/>
          <w:color w:val="000000"/>
          <w:sz w:val="20"/>
        </w:rPr>
        <w:t> </w:t>
      </w:r>
      <w:r w:rsidRPr="00C02955">
        <w:rPr>
          <w:rFonts w:ascii="Verdana" w:hAnsi="Verdana"/>
          <w:color w:val="000000"/>
          <w:sz w:val="20"/>
          <w:lang w:val="ru-RU"/>
        </w:rPr>
        <w:t>Фадеевым.</w:t>
      </w:r>
    </w:p>
    <w:p w14:paraId="6C61820A"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Э, мужики! Вы как хотите, а</w:t>
      </w:r>
      <w:r w:rsidRPr="00C02955">
        <w:rPr>
          <w:rFonts w:ascii="Verdana" w:hAnsi="Verdana"/>
          <w:color w:val="000000"/>
          <w:sz w:val="20"/>
        </w:rPr>
        <w:t> </w:t>
      </w:r>
      <w:r w:rsidRPr="00C02955">
        <w:rPr>
          <w:rFonts w:ascii="Verdana" w:hAnsi="Verdana"/>
          <w:color w:val="000000"/>
          <w:sz w:val="20"/>
          <w:lang w:val="ru-RU"/>
        </w:rPr>
        <w:t>я приступаю к</w:t>
      </w:r>
      <w:r w:rsidRPr="00C02955">
        <w:rPr>
          <w:rFonts w:ascii="Verdana" w:hAnsi="Verdana"/>
          <w:color w:val="000000"/>
          <w:sz w:val="20"/>
        </w:rPr>
        <w:t> </w:t>
      </w:r>
      <w:r w:rsidRPr="00C02955">
        <w:rPr>
          <w:rFonts w:ascii="Verdana" w:hAnsi="Verdana"/>
          <w:color w:val="000000"/>
          <w:sz w:val="20"/>
          <w:lang w:val="ru-RU"/>
        </w:rPr>
        <w:t>приему пищи!</w:t>
      </w:r>
      <w:r w:rsidRPr="00C02955">
        <w:rPr>
          <w:rFonts w:ascii="Verdana" w:hAnsi="Verdana"/>
          <w:color w:val="000000"/>
          <w:sz w:val="20"/>
        </w:rPr>
        <w:t> </w:t>
      </w:r>
      <w:r w:rsidRPr="00C02955">
        <w:rPr>
          <w:rFonts w:ascii="Verdana" w:hAnsi="Verdana"/>
          <w:color w:val="000000"/>
          <w:sz w:val="20"/>
          <w:lang w:val="ru-RU"/>
        </w:rPr>
        <w:t>— раздался голос оставшегося за</w:t>
      </w:r>
      <w:r w:rsidRPr="00C02955">
        <w:rPr>
          <w:rFonts w:ascii="Verdana" w:hAnsi="Verdana"/>
          <w:color w:val="000000"/>
          <w:sz w:val="20"/>
        </w:rPr>
        <w:t> </w:t>
      </w:r>
      <w:r w:rsidRPr="00C02955">
        <w:rPr>
          <w:rFonts w:ascii="Verdana" w:hAnsi="Verdana"/>
          <w:color w:val="000000"/>
          <w:sz w:val="20"/>
          <w:lang w:val="ru-RU"/>
        </w:rPr>
        <w:t>столом Шуры.</w:t>
      </w:r>
    </w:p>
    <w:p w14:paraId="73C6B75C"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Признаюсь, мне стало не</w:t>
      </w:r>
      <w:r w:rsidRPr="00C02955">
        <w:rPr>
          <w:rFonts w:ascii="Verdana" w:hAnsi="Verdana"/>
          <w:color w:val="000000"/>
          <w:sz w:val="20"/>
        </w:rPr>
        <w:t> </w:t>
      </w:r>
      <w:r w:rsidRPr="00C02955">
        <w:rPr>
          <w:rFonts w:ascii="Verdana" w:hAnsi="Verdana"/>
          <w:color w:val="000000"/>
          <w:sz w:val="20"/>
          <w:lang w:val="ru-RU"/>
        </w:rPr>
        <w:t>по</w:t>
      </w:r>
      <w:r w:rsidRPr="00C02955">
        <w:rPr>
          <w:rFonts w:ascii="Verdana" w:hAnsi="Verdana"/>
          <w:color w:val="000000"/>
          <w:sz w:val="20"/>
        </w:rPr>
        <w:t> </w:t>
      </w:r>
      <w:r w:rsidRPr="00C02955">
        <w:rPr>
          <w:rFonts w:ascii="Verdana" w:hAnsi="Verdana"/>
          <w:color w:val="000000"/>
          <w:sz w:val="20"/>
          <w:lang w:val="ru-RU"/>
        </w:rPr>
        <w:t>себе. Я забарабанил в</w:t>
      </w:r>
      <w:r w:rsidRPr="00C02955">
        <w:rPr>
          <w:rFonts w:ascii="Verdana" w:hAnsi="Verdana"/>
          <w:color w:val="000000"/>
          <w:sz w:val="20"/>
        </w:rPr>
        <w:t> </w:t>
      </w:r>
      <w:r w:rsidRPr="00C02955">
        <w:rPr>
          <w:rFonts w:ascii="Verdana" w:hAnsi="Verdana"/>
          <w:color w:val="000000"/>
          <w:sz w:val="20"/>
          <w:lang w:val="ru-RU"/>
        </w:rPr>
        <w:t>дверь ванной.</w:t>
      </w:r>
    </w:p>
    <w:p w14:paraId="29753CD5"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Кто там есть, выходи!</w:t>
      </w:r>
    </w:p>
    <w:p w14:paraId="11AB8D53"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Внутри завозились, щелкнула задвижка, и</w:t>
      </w:r>
      <w:r w:rsidRPr="00C02955">
        <w:rPr>
          <w:rFonts w:ascii="Verdana" w:hAnsi="Verdana"/>
          <w:color w:val="000000"/>
          <w:sz w:val="20"/>
        </w:rPr>
        <w:t> </w:t>
      </w:r>
      <w:r w:rsidRPr="00C02955">
        <w:rPr>
          <w:rFonts w:ascii="Verdana" w:hAnsi="Verdana"/>
          <w:color w:val="000000"/>
          <w:sz w:val="20"/>
          <w:lang w:val="ru-RU"/>
        </w:rPr>
        <w:t>дверь открылась. На</w:t>
      </w:r>
      <w:r w:rsidRPr="00C02955">
        <w:rPr>
          <w:rFonts w:ascii="Verdana" w:hAnsi="Verdana"/>
          <w:color w:val="000000"/>
          <w:sz w:val="20"/>
        </w:rPr>
        <w:t> </w:t>
      </w:r>
      <w:r w:rsidRPr="00C02955">
        <w:rPr>
          <w:rFonts w:ascii="Verdana" w:hAnsi="Verdana"/>
          <w:color w:val="000000"/>
          <w:sz w:val="20"/>
          <w:lang w:val="ru-RU"/>
        </w:rPr>
        <w:t>пороге стоял парень в</w:t>
      </w:r>
      <w:r w:rsidRPr="00C02955">
        <w:rPr>
          <w:rFonts w:ascii="Verdana" w:hAnsi="Verdana"/>
          <w:color w:val="000000"/>
          <w:sz w:val="20"/>
        </w:rPr>
        <w:t> </w:t>
      </w:r>
      <w:r w:rsidRPr="00C02955">
        <w:rPr>
          <w:rFonts w:ascii="Verdana" w:hAnsi="Verdana"/>
          <w:color w:val="000000"/>
          <w:sz w:val="20"/>
          <w:lang w:val="ru-RU"/>
        </w:rPr>
        <w:t>спецовке, возле него на</w:t>
      </w:r>
      <w:r w:rsidRPr="00C02955">
        <w:rPr>
          <w:rFonts w:ascii="Verdana" w:hAnsi="Verdana"/>
          <w:color w:val="000000"/>
          <w:sz w:val="20"/>
        </w:rPr>
        <w:t> </w:t>
      </w:r>
      <w:r w:rsidRPr="00C02955">
        <w:rPr>
          <w:rFonts w:ascii="Verdana" w:hAnsi="Verdana"/>
          <w:color w:val="000000"/>
          <w:sz w:val="20"/>
          <w:lang w:val="ru-RU"/>
        </w:rPr>
        <w:t>полу лежала сумка с</w:t>
      </w:r>
      <w:r w:rsidRPr="00C02955">
        <w:rPr>
          <w:rFonts w:ascii="Verdana" w:hAnsi="Verdana"/>
          <w:color w:val="000000"/>
          <w:sz w:val="20"/>
        </w:rPr>
        <w:t> </w:t>
      </w:r>
      <w:r w:rsidRPr="00C02955">
        <w:rPr>
          <w:rFonts w:ascii="Verdana" w:hAnsi="Verdana"/>
          <w:color w:val="000000"/>
          <w:sz w:val="20"/>
          <w:lang w:val="ru-RU"/>
        </w:rPr>
        <w:t>инструментами.</w:t>
      </w:r>
    </w:p>
    <w:p w14:paraId="7D5969BD"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Ну, чего орете?</w:t>
      </w:r>
    </w:p>
    <w:p w14:paraId="6A3A6787"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Ты как сюда попал?</w:t>
      </w:r>
      <w:r w:rsidRPr="00C02955">
        <w:rPr>
          <w:rFonts w:ascii="Verdana" w:hAnsi="Verdana"/>
          <w:color w:val="000000"/>
          <w:sz w:val="20"/>
        </w:rPr>
        <w:t> </w:t>
      </w:r>
      <w:r w:rsidRPr="00C02955">
        <w:rPr>
          <w:rFonts w:ascii="Verdana" w:hAnsi="Verdana"/>
          <w:color w:val="000000"/>
          <w:sz w:val="20"/>
          <w:lang w:val="ru-RU"/>
        </w:rPr>
        <w:t>— спросил</w:t>
      </w:r>
      <w:r w:rsidRPr="00C02955">
        <w:rPr>
          <w:rFonts w:ascii="Verdana" w:hAnsi="Verdana"/>
          <w:color w:val="000000"/>
          <w:sz w:val="20"/>
        </w:rPr>
        <w:t> </w:t>
      </w:r>
      <w:r w:rsidRPr="00C02955">
        <w:rPr>
          <w:rFonts w:ascii="Verdana" w:hAnsi="Verdana"/>
          <w:color w:val="000000"/>
          <w:sz w:val="20"/>
          <w:lang w:val="ru-RU"/>
        </w:rPr>
        <w:t>я.</w:t>
      </w:r>
    </w:p>
    <w:p w14:paraId="5DA28739"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А</w:t>
      </w:r>
      <w:r w:rsidRPr="00C02955">
        <w:rPr>
          <w:rFonts w:ascii="Verdana" w:hAnsi="Verdana"/>
          <w:color w:val="000000"/>
          <w:sz w:val="20"/>
        </w:rPr>
        <w:t> </w:t>
      </w:r>
      <w:r w:rsidRPr="00C02955">
        <w:rPr>
          <w:rFonts w:ascii="Verdana" w:hAnsi="Verdana"/>
          <w:color w:val="000000"/>
          <w:sz w:val="20"/>
          <w:lang w:val="ru-RU"/>
        </w:rPr>
        <w:t>что? Наряд в</w:t>
      </w:r>
      <w:r w:rsidRPr="00C02955">
        <w:rPr>
          <w:rFonts w:ascii="Verdana" w:hAnsi="Verdana"/>
          <w:color w:val="000000"/>
          <w:sz w:val="20"/>
        </w:rPr>
        <w:t> </w:t>
      </w:r>
      <w:r w:rsidRPr="00C02955">
        <w:rPr>
          <w:rFonts w:ascii="Verdana" w:hAnsi="Verdana"/>
          <w:color w:val="000000"/>
          <w:sz w:val="20"/>
          <w:lang w:val="ru-RU"/>
        </w:rPr>
        <w:t>домоуправлении выдали, и</w:t>
      </w:r>
      <w:r w:rsidRPr="00C02955">
        <w:rPr>
          <w:rFonts w:ascii="Verdana" w:hAnsi="Verdana"/>
          <w:color w:val="000000"/>
          <w:sz w:val="20"/>
        </w:rPr>
        <w:t> </w:t>
      </w:r>
      <w:r w:rsidRPr="00C02955">
        <w:rPr>
          <w:rFonts w:ascii="Verdana" w:hAnsi="Verdana"/>
          <w:color w:val="000000"/>
          <w:sz w:val="20"/>
          <w:lang w:val="ru-RU"/>
        </w:rPr>
        <w:t>попал. Трубу вот сменил, прокладки. Расписывайся!</w:t>
      </w:r>
    </w:p>
    <w:p w14:paraId="3F2A861A" w14:textId="77777777" w:rsidR="007E7524" w:rsidRPr="00C02955" w:rsidRDefault="007E7524" w:rsidP="00C02955">
      <w:pPr>
        <w:suppressAutoHyphens/>
        <w:spacing w:after="0" w:line="240" w:lineRule="auto"/>
        <w:ind w:firstLine="283"/>
        <w:jc w:val="both"/>
        <w:rPr>
          <w:rFonts w:ascii="Verdana" w:hAnsi="Verdana"/>
          <w:color w:val="000000"/>
          <w:sz w:val="20"/>
          <w:lang w:val="ru-RU"/>
        </w:rPr>
      </w:pPr>
      <w:r w:rsidRPr="00C02955">
        <w:rPr>
          <w:rFonts w:ascii="Verdana" w:hAnsi="Verdana"/>
          <w:color w:val="000000"/>
          <w:sz w:val="20"/>
          <w:lang w:val="ru-RU"/>
        </w:rPr>
        <w:t>—</w:t>
      </w:r>
      <w:r w:rsidRPr="00C02955">
        <w:rPr>
          <w:rFonts w:ascii="Verdana" w:hAnsi="Verdana"/>
          <w:color w:val="000000"/>
          <w:sz w:val="20"/>
        </w:rPr>
        <w:t> </w:t>
      </w:r>
      <w:r w:rsidRPr="00C02955">
        <w:rPr>
          <w:rFonts w:ascii="Verdana" w:hAnsi="Verdana"/>
          <w:color w:val="000000"/>
          <w:sz w:val="20"/>
          <w:lang w:val="ru-RU"/>
        </w:rPr>
        <w:t>Он сунул мне под нос тетрадь и</w:t>
      </w:r>
      <w:r w:rsidRPr="00C02955">
        <w:rPr>
          <w:rFonts w:ascii="Verdana" w:hAnsi="Verdana"/>
          <w:color w:val="000000"/>
          <w:sz w:val="20"/>
        </w:rPr>
        <w:t> </w:t>
      </w:r>
      <w:r w:rsidRPr="00C02955">
        <w:rPr>
          <w:rFonts w:ascii="Verdana" w:hAnsi="Verdana"/>
          <w:color w:val="000000"/>
          <w:sz w:val="20"/>
          <w:lang w:val="ru-RU"/>
        </w:rPr>
        <w:t>ручку.</w:t>
      </w:r>
    </w:p>
    <w:p w14:paraId="5D67589A"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Так ты что</w:t>
      </w:r>
      <w:r w:rsidRPr="00C02955">
        <w:rPr>
          <w:rFonts w:ascii="Verdana" w:hAnsi="Verdana"/>
          <w:color w:val="000000"/>
          <w:sz w:val="20"/>
        </w:rPr>
        <w:t> </w:t>
      </w:r>
      <w:r w:rsidRPr="0088178E">
        <w:rPr>
          <w:rFonts w:ascii="Verdana" w:hAnsi="Verdana"/>
          <w:color w:val="000000"/>
          <w:sz w:val="20"/>
          <w:lang w:val="ru-RU"/>
        </w:rPr>
        <w:t>же, давно уже здесь сидишь?</w:t>
      </w:r>
    </w:p>
    <w:p w14:paraId="60BEFEE2"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А</w:t>
      </w:r>
      <w:r w:rsidRPr="00C02955">
        <w:rPr>
          <w:rFonts w:ascii="Verdana" w:hAnsi="Verdana"/>
          <w:color w:val="000000"/>
          <w:sz w:val="20"/>
        </w:rPr>
        <w:t> </w:t>
      </w:r>
      <w:r w:rsidRPr="0088178E">
        <w:rPr>
          <w:rFonts w:ascii="Verdana" w:hAnsi="Verdana"/>
          <w:color w:val="000000"/>
          <w:sz w:val="20"/>
          <w:lang w:val="ru-RU"/>
        </w:rPr>
        <w:t>чего мне? Ваше дело переезжать, а</w:t>
      </w:r>
      <w:r w:rsidRPr="00C02955">
        <w:rPr>
          <w:rFonts w:ascii="Verdana" w:hAnsi="Verdana"/>
          <w:color w:val="000000"/>
          <w:sz w:val="20"/>
        </w:rPr>
        <w:t> </w:t>
      </w:r>
      <w:r w:rsidRPr="0088178E">
        <w:rPr>
          <w:rFonts w:ascii="Verdana" w:hAnsi="Verdana"/>
          <w:color w:val="000000"/>
          <w:sz w:val="20"/>
          <w:lang w:val="ru-RU"/>
        </w:rPr>
        <w:t>мое дело</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прокладки менять. На</w:t>
      </w:r>
      <w:r w:rsidRPr="00C02955">
        <w:rPr>
          <w:rFonts w:ascii="Verdana" w:hAnsi="Verdana"/>
          <w:color w:val="000000"/>
          <w:sz w:val="20"/>
        </w:rPr>
        <w:t> </w:t>
      </w:r>
      <w:r w:rsidRPr="0088178E">
        <w:rPr>
          <w:rFonts w:ascii="Verdana" w:hAnsi="Verdana"/>
          <w:color w:val="000000"/>
          <w:sz w:val="20"/>
          <w:lang w:val="ru-RU"/>
        </w:rPr>
        <w:t>шею, что</w:t>
      </w:r>
      <w:r w:rsidRPr="00C02955">
        <w:rPr>
          <w:rFonts w:ascii="Verdana" w:hAnsi="Verdana"/>
          <w:color w:val="000000"/>
          <w:sz w:val="20"/>
        </w:rPr>
        <w:t> </w:t>
      </w:r>
      <w:r w:rsidRPr="0088178E">
        <w:rPr>
          <w:rFonts w:ascii="Verdana" w:hAnsi="Verdana"/>
          <w:color w:val="000000"/>
          <w:sz w:val="20"/>
          <w:lang w:val="ru-RU"/>
        </w:rPr>
        <w:t>ли, вам кидаться?</w:t>
      </w:r>
    </w:p>
    <w:p w14:paraId="1A45165F"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А</w:t>
      </w:r>
      <w:r w:rsidRPr="00C02955">
        <w:rPr>
          <w:rFonts w:ascii="Verdana" w:hAnsi="Verdana"/>
          <w:color w:val="000000"/>
          <w:sz w:val="20"/>
        </w:rPr>
        <w:t> </w:t>
      </w:r>
      <w:r w:rsidRPr="0088178E">
        <w:rPr>
          <w:rFonts w:ascii="Verdana" w:hAnsi="Verdana"/>
          <w:color w:val="000000"/>
          <w:sz w:val="20"/>
          <w:lang w:val="ru-RU"/>
        </w:rPr>
        <w:t>зачем заперся-то?</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спросил Иваненько.</w:t>
      </w:r>
    </w:p>
    <w:p w14:paraId="6777EE0F"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Да это...</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парень махнул рукой,</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бачок проверял, ну и</w:t>
      </w:r>
      <w:r w:rsidRPr="00C02955">
        <w:rPr>
          <w:rFonts w:ascii="Verdana" w:hAnsi="Verdana"/>
          <w:color w:val="000000"/>
          <w:sz w:val="20"/>
        </w:rPr>
        <w:t> </w:t>
      </w:r>
      <w:r w:rsidRPr="0088178E">
        <w:rPr>
          <w:rFonts w:ascii="Verdana" w:hAnsi="Verdana"/>
          <w:color w:val="000000"/>
          <w:sz w:val="20"/>
          <w:lang w:val="ru-RU"/>
        </w:rPr>
        <w:t>опробовал, значит, по</w:t>
      </w:r>
      <w:r w:rsidRPr="00C02955">
        <w:rPr>
          <w:rFonts w:ascii="Verdana" w:hAnsi="Verdana"/>
          <w:color w:val="000000"/>
          <w:sz w:val="20"/>
        </w:rPr>
        <w:t> </w:t>
      </w:r>
      <w:r w:rsidRPr="0088178E">
        <w:rPr>
          <w:rFonts w:ascii="Verdana" w:hAnsi="Verdana"/>
          <w:color w:val="000000"/>
          <w:sz w:val="20"/>
          <w:lang w:val="ru-RU"/>
        </w:rPr>
        <w:t>форме. Гы-гы.</w:t>
      </w:r>
    </w:p>
    <w:p w14:paraId="7EF4B473"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Ну ладно,</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сказал я, расписываясь,</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спасибо. Давай проходи в</w:t>
      </w:r>
      <w:r w:rsidRPr="00C02955">
        <w:rPr>
          <w:rFonts w:ascii="Verdana" w:hAnsi="Verdana"/>
          <w:color w:val="000000"/>
          <w:sz w:val="20"/>
        </w:rPr>
        <w:t> </w:t>
      </w:r>
      <w:r w:rsidRPr="0088178E">
        <w:rPr>
          <w:rFonts w:ascii="Verdana" w:hAnsi="Verdana"/>
          <w:color w:val="000000"/>
          <w:sz w:val="20"/>
          <w:lang w:val="ru-RU"/>
        </w:rPr>
        <w:t>комнату, закусим...</w:t>
      </w:r>
    </w:p>
    <w:p w14:paraId="0CBB9B6A"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Нет, нет!</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Парень засуетился.</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Я и</w:t>
      </w:r>
      <w:r w:rsidRPr="00C02955">
        <w:rPr>
          <w:rFonts w:ascii="Verdana" w:hAnsi="Verdana"/>
          <w:color w:val="000000"/>
          <w:sz w:val="20"/>
        </w:rPr>
        <w:t> </w:t>
      </w:r>
      <w:r w:rsidRPr="0088178E">
        <w:rPr>
          <w:rFonts w:ascii="Verdana" w:hAnsi="Verdana"/>
          <w:color w:val="000000"/>
          <w:sz w:val="20"/>
          <w:lang w:val="ru-RU"/>
        </w:rPr>
        <w:t>так просидел тут у</w:t>
      </w:r>
      <w:r w:rsidRPr="00C02955">
        <w:rPr>
          <w:rFonts w:ascii="Verdana" w:hAnsi="Verdana"/>
          <w:color w:val="000000"/>
          <w:sz w:val="20"/>
        </w:rPr>
        <w:t> </w:t>
      </w:r>
      <w:r w:rsidRPr="0088178E">
        <w:rPr>
          <w:rFonts w:ascii="Verdana" w:hAnsi="Verdana"/>
          <w:color w:val="000000"/>
          <w:sz w:val="20"/>
          <w:lang w:val="ru-RU"/>
        </w:rPr>
        <w:t>вас...</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Он подхватил сумку и</w:t>
      </w:r>
      <w:r w:rsidRPr="00C02955">
        <w:rPr>
          <w:rFonts w:ascii="Verdana" w:hAnsi="Verdana"/>
          <w:color w:val="000000"/>
          <w:sz w:val="20"/>
        </w:rPr>
        <w:t> </w:t>
      </w:r>
      <w:r w:rsidRPr="0088178E">
        <w:rPr>
          <w:rFonts w:ascii="Verdana" w:hAnsi="Verdana"/>
          <w:color w:val="000000"/>
          <w:sz w:val="20"/>
          <w:lang w:val="ru-RU"/>
        </w:rPr>
        <w:t>направился к</w:t>
      </w:r>
      <w:r w:rsidRPr="00C02955">
        <w:rPr>
          <w:rFonts w:ascii="Verdana" w:hAnsi="Verdana"/>
          <w:color w:val="000000"/>
          <w:sz w:val="20"/>
        </w:rPr>
        <w:t> </w:t>
      </w:r>
      <w:r w:rsidRPr="0088178E">
        <w:rPr>
          <w:rFonts w:ascii="Verdana" w:hAnsi="Verdana"/>
          <w:color w:val="000000"/>
          <w:sz w:val="20"/>
          <w:lang w:val="ru-RU"/>
        </w:rPr>
        <w:t>выходу.</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Счастливо оставаться! Вызывайте, если</w:t>
      </w:r>
      <w:r w:rsidRPr="00C02955">
        <w:rPr>
          <w:rFonts w:ascii="Verdana" w:hAnsi="Verdana"/>
          <w:color w:val="000000"/>
          <w:sz w:val="20"/>
        </w:rPr>
        <w:t> </w:t>
      </w:r>
      <w:r w:rsidRPr="0088178E">
        <w:rPr>
          <w:rFonts w:ascii="Verdana" w:hAnsi="Verdana"/>
          <w:color w:val="000000"/>
          <w:sz w:val="20"/>
          <w:lang w:val="ru-RU"/>
        </w:rPr>
        <w:t>что...</w:t>
      </w:r>
    </w:p>
    <w:p w14:paraId="1445D9E6"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Странный тип,</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мрачно бросил Фадеев, когда мы вернулись к</w:t>
      </w:r>
      <w:r w:rsidRPr="00C02955">
        <w:rPr>
          <w:rFonts w:ascii="Verdana" w:hAnsi="Verdana"/>
          <w:color w:val="000000"/>
          <w:sz w:val="20"/>
        </w:rPr>
        <w:t> </w:t>
      </w:r>
      <w:r w:rsidRPr="0088178E">
        <w:rPr>
          <w:rFonts w:ascii="Verdana" w:hAnsi="Verdana"/>
          <w:color w:val="000000"/>
          <w:sz w:val="20"/>
          <w:lang w:val="ru-RU"/>
        </w:rPr>
        <w:t>столу.</w:t>
      </w:r>
    </w:p>
    <w:p w14:paraId="56C4FC5C"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Да брось ты, Генка,</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сказал я,</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чего тут красть?</w:t>
      </w:r>
    </w:p>
    <w:p w14:paraId="5E122AEA"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Мы снова расселись по</w:t>
      </w:r>
      <w:r w:rsidRPr="00C02955">
        <w:rPr>
          <w:rFonts w:ascii="Verdana" w:hAnsi="Verdana"/>
          <w:color w:val="000000"/>
          <w:sz w:val="20"/>
        </w:rPr>
        <w:t> </w:t>
      </w:r>
      <w:r w:rsidRPr="0088178E">
        <w:rPr>
          <w:rFonts w:ascii="Verdana" w:hAnsi="Verdana"/>
          <w:color w:val="000000"/>
          <w:sz w:val="20"/>
          <w:lang w:val="ru-RU"/>
        </w:rPr>
        <w:t>местам, но</w:t>
      </w:r>
      <w:r w:rsidRPr="00C02955">
        <w:rPr>
          <w:rFonts w:ascii="Verdana" w:hAnsi="Verdana"/>
          <w:color w:val="000000"/>
          <w:sz w:val="20"/>
        </w:rPr>
        <w:t> </w:t>
      </w:r>
      <w:r w:rsidRPr="0088178E">
        <w:rPr>
          <w:rFonts w:ascii="Verdana" w:hAnsi="Verdana"/>
          <w:color w:val="000000"/>
          <w:sz w:val="20"/>
          <w:lang w:val="ru-RU"/>
        </w:rPr>
        <w:t>приступить к</w:t>
      </w:r>
      <w:r w:rsidRPr="00C02955">
        <w:rPr>
          <w:rFonts w:ascii="Verdana" w:hAnsi="Verdana"/>
          <w:color w:val="000000"/>
          <w:sz w:val="20"/>
        </w:rPr>
        <w:t> </w:t>
      </w:r>
      <w:r w:rsidRPr="0088178E">
        <w:rPr>
          <w:rFonts w:ascii="Verdana" w:hAnsi="Verdana"/>
          <w:color w:val="000000"/>
          <w:sz w:val="20"/>
          <w:lang w:val="ru-RU"/>
        </w:rPr>
        <w:t>трапезе нам так и</w:t>
      </w:r>
      <w:r w:rsidRPr="00C02955">
        <w:rPr>
          <w:rFonts w:ascii="Verdana" w:hAnsi="Verdana"/>
          <w:color w:val="000000"/>
          <w:sz w:val="20"/>
        </w:rPr>
        <w:t> </w:t>
      </w:r>
      <w:r w:rsidRPr="0088178E">
        <w:rPr>
          <w:rFonts w:ascii="Verdana" w:hAnsi="Verdana"/>
          <w:color w:val="000000"/>
          <w:sz w:val="20"/>
          <w:lang w:val="ru-RU"/>
        </w:rPr>
        <w:t>не</w:t>
      </w:r>
      <w:r w:rsidRPr="00C02955">
        <w:rPr>
          <w:rFonts w:ascii="Verdana" w:hAnsi="Verdana"/>
          <w:color w:val="000000"/>
          <w:sz w:val="20"/>
        </w:rPr>
        <w:t> </w:t>
      </w:r>
      <w:r w:rsidRPr="0088178E">
        <w:rPr>
          <w:rFonts w:ascii="Verdana" w:hAnsi="Verdana"/>
          <w:color w:val="000000"/>
          <w:sz w:val="20"/>
          <w:lang w:val="ru-RU"/>
        </w:rPr>
        <w:t>удалось. Раздался звонок в</w:t>
      </w:r>
      <w:r w:rsidRPr="00C02955">
        <w:rPr>
          <w:rFonts w:ascii="Verdana" w:hAnsi="Verdana"/>
          <w:color w:val="000000"/>
          <w:sz w:val="20"/>
        </w:rPr>
        <w:t> </w:t>
      </w:r>
      <w:r w:rsidRPr="0088178E">
        <w:rPr>
          <w:rFonts w:ascii="Verdana" w:hAnsi="Verdana"/>
          <w:color w:val="000000"/>
          <w:sz w:val="20"/>
          <w:lang w:val="ru-RU"/>
        </w:rPr>
        <w:t>дверь.</w:t>
      </w:r>
    </w:p>
    <w:p w14:paraId="7A053682"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Отмычки забыл,</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сказал Кордонский.</w:t>
      </w:r>
    </w:p>
    <w:p w14:paraId="350921D2"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Но</w:t>
      </w:r>
      <w:r w:rsidRPr="00C02955">
        <w:rPr>
          <w:rFonts w:ascii="Verdana" w:hAnsi="Verdana"/>
          <w:color w:val="000000"/>
          <w:sz w:val="20"/>
        </w:rPr>
        <w:t> </w:t>
      </w:r>
      <w:r w:rsidRPr="0088178E">
        <w:rPr>
          <w:rFonts w:ascii="Verdana" w:hAnsi="Verdana"/>
          <w:color w:val="000000"/>
          <w:sz w:val="20"/>
          <w:lang w:val="ru-RU"/>
        </w:rPr>
        <w:t>это был не</w:t>
      </w:r>
      <w:r w:rsidRPr="00C02955">
        <w:rPr>
          <w:rFonts w:ascii="Verdana" w:hAnsi="Verdana"/>
          <w:color w:val="000000"/>
          <w:sz w:val="20"/>
        </w:rPr>
        <w:t> </w:t>
      </w:r>
      <w:r w:rsidRPr="0088178E">
        <w:rPr>
          <w:rFonts w:ascii="Verdana" w:hAnsi="Verdana"/>
          <w:color w:val="000000"/>
          <w:sz w:val="20"/>
          <w:lang w:val="ru-RU"/>
        </w:rPr>
        <w:t>сантехник. Старичок с</w:t>
      </w:r>
      <w:r w:rsidRPr="00C02955">
        <w:rPr>
          <w:rFonts w:ascii="Verdana" w:hAnsi="Verdana"/>
          <w:color w:val="000000"/>
          <w:sz w:val="20"/>
        </w:rPr>
        <w:t> </w:t>
      </w:r>
      <w:r w:rsidRPr="0088178E">
        <w:rPr>
          <w:rFonts w:ascii="Verdana" w:hAnsi="Verdana"/>
          <w:color w:val="000000"/>
          <w:sz w:val="20"/>
          <w:lang w:val="ru-RU"/>
        </w:rPr>
        <w:t>потрепанным саквояжем отрекомендовался электриком и</w:t>
      </w:r>
      <w:r w:rsidRPr="00C02955">
        <w:rPr>
          <w:rFonts w:ascii="Verdana" w:hAnsi="Verdana"/>
          <w:color w:val="000000"/>
          <w:sz w:val="20"/>
        </w:rPr>
        <w:t> </w:t>
      </w:r>
      <w:r w:rsidRPr="0088178E">
        <w:rPr>
          <w:rFonts w:ascii="Verdana" w:hAnsi="Verdana"/>
          <w:color w:val="000000"/>
          <w:sz w:val="20"/>
          <w:lang w:val="ru-RU"/>
        </w:rPr>
        <w:t>выразил желание немедленно проверить электропечь. Я провел его на</w:t>
      </w:r>
      <w:r w:rsidRPr="00C02955">
        <w:rPr>
          <w:rFonts w:ascii="Verdana" w:hAnsi="Verdana"/>
          <w:color w:val="000000"/>
          <w:sz w:val="20"/>
        </w:rPr>
        <w:t> </w:t>
      </w:r>
      <w:r w:rsidRPr="0088178E">
        <w:rPr>
          <w:rFonts w:ascii="Verdana" w:hAnsi="Verdana"/>
          <w:color w:val="000000"/>
          <w:sz w:val="20"/>
          <w:lang w:val="ru-RU"/>
        </w:rPr>
        <w:t>кухню и</w:t>
      </w:r>
      <w:r w:rsidRPr="00C02955">
        <w:rPr>
          <w:rFonts w:ascii="Verdana" w:hAnsi="Verdana"/>
          <w:color w:val="000000"/>
          <w:sz w:val="20"/>
        </w:rPr>
        <w:t> </w:t>
      </w:r>
      <w:r w:rsidRPr="0088178E">
        <w:rPr>
          <w:rFonts w:ascii="Verdana" w:hAnsi="Verdana"/>
          <w:color w:val="000000"/>
          <w:sz w:val="20"/>
          <w:lang w:val="ru-RU"/>
        </w:rPr>
        <w:t>снял с</w:t>
      </w:r>
      <w:r w:rsidRPr="00C02955">
        <w:rPr>
          <w:rFonts w:ascii="Verdana" w:hAnsi="Verdana"/>
          <w:color w:val="000000"/>
          <w:sz w:val="20"/>
        </w:rPr>
        <w:t> </w:t>
      </w:r>
      <w:r w:rsidRPr="0088178E">
        <w:rPr>
          <w:rFonts w:ascii="Verdana" w:hAnsi="Verdana"/>
          <w:color w:val="000000"/>
          <w:sz w:val="20"/>
          <w:lang w:val="ru-RU"/>
        </w:rPr>
        <w:t>плиты все кастрюли.</w:t>
      </w:r>
    </w:p>
    <w:p w14:paraId="3A635439"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Да вы закусывайте, молодые люди,</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говорил старичок,</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я тут один управлюсь. Повожусь, чтобы вам больше к</w:t>
      </w:r>
      <w:r w:rsidRPr="00C02955">
        <w:rPr>
          <w:rFonts w:ascii="Verdana" w:hAnsi="Verdana"/>
          <w:color w:val="000000"/>
          <w:sz w:val="20"/>
        </w:rPr>
        <w:t> </w:t>
      </w:r>
      <w:r w:rsidRPr="0088178E">
        <w:rPr>
          <w:rFonts w:ascii="Verdana" w:hAnsi="Verdana"/>
          <w:color w:val="000000"/>
          <w:sz w:val="20"/>
          <w:lang w:val="ru-RU"/>
        </w:rPr>
        <w:t>этому вопросу не</w:t>
      </w:r>
      <w:r w:rsidRPr="00C02955">
        <w:rPr>
          <w:rFonts w:ascii="Verdana" w:hAnsi="Verdana"/>
          <w:color w:val="000000"/>
          <w:sz w:val="20"/>
        </w:rPr>
        <w:t> </w:t>
      </w:r>
      <w:r w:rsidRPr="0088178E">
        <w:rPr>
          <w:rFonts w:ascii="Verdana" w:hAnsi="Verdana"/>
          <w:color w:val="000000"/>
          <w:sz w:val="20"/>
          <w:lang w:val="ru-RU"/>
        </w:rPr>
        <w:t>возвращаться.</w:t>
      </w:r>
    </w:p>
    <w:p w14:paraId="0FA2EDDF"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Я не</w:t>
      </w:r>
      <w:r w:rsidRPr="00C02955">
        <w:rPr>
          <w:rFonts w:ascii="Verdana" w:hAnsi="Verdana"/>
          <w:color w:val="000000"/>
          <w:sz w:val="20"/>
        </w:rPr>
        <w:t> </w:t>
      </w:r>
      <w:r w:rsidRPr="0088178E">
        <w:rPr>
          <w:rFonts w:ascii="Verdana" w:hAnsi="Verdana"/>
          <w:color w:val="000000"/>
          <w:sz w:val="20"/>
          <w:lang w:val="ru-RU"/>
        </w:rPr>
        <w:t>стал возражать и</w:t>
      </w:r>
      <w:r w:rsidRPr="00C02955">
        <w:rPr>
          <w:rFonts w:ascii="Verdana" w:hAnsi="Verdana"/>
          <w:color w:val="000000"/>
          <w:sz w:val="20"/>
        </w:rPr>
        <w:t> </w:t>
      </w:r>
      <w:r w:rsidRPr="0088178E">
        <w:rPr>
          <w:rFonts w:ascii="Verdana" w:hAnsi="Verdana"/>
          <w:color w:val="000000"/>
          <w:sz w:val="20"/>
          <w:lang w:val="ru-RU"/>
        </w:rPr>
        <w:t>вернулся в</w:t>
      </w:r>
      <w:r w:rsidRPr="00C02955">
        <w:rPr>
          <w:rFonts w:ascii="Verdana" w:hAnsi="Verdana"/>
          <w:color w:val="000000"/>
          <w:sz w:val="20"/>
        </w:rPr>
        <w:t> </w:t>
      </w:r>
      <w:r w:rsidRPr="0088178E">
        <w:rPr>
          <w:rFonts w:ascii="Verdana" w:hAnsi="Verdana"/>
          <w:color w:val="000000"/>
          <w:sz w:val="20"/>
          <w:lang w:val="ru-RU"/>
        </w:rPr>
        <w:t>комнату. Мы в</w:t>
      </w:r>
      <w:r w:rsidRPr="00C02955">
        <w:rPr>
          <w:rFonts w:ascii="Verdana" w:hAnsi="Verdana"/>
          <w:color w:val="000000"/>
          <w:sz w:val="20"/>
        </w:rPr>
        <w:t> </w:t>
      </w:r>
      <w:r w:rsidRPr="0088178E">
        <w:rPr>
          <w:rFonts w:ascii="Verdana" w:hAnsi="Verdana"/>
          <w:color w:val="000000"/>
          <w:sz w:val="20"/>
          <w:lang w:val="ru-RU"/>
        </w:rPr>
        <w:t>молчании принялись за</w:t>
      </w:r>
      <w:r w:rsidRPr="00C02955">
        <w:rPr>
          <w:rFonts w:ascii="Verdana" w:hAnsi="Verdana"/>
          <w:color w:val="000000"/>
          <w:sz w:val="20"/>
        </w:rPr>
        <w:t> </w:t>
      </w:r>
      <w:r w:rsidRPr="0088178E">
        <w:rPr>
          <w:rFonts w:ascii="Verdana" w:hAnsi="Verdana"/>
          <w:color w:val="000000"/>
          <w:sz w:val="20"/>
          <w:lang w:val="ru-RU"/>
        </w:rPr>
        <w:t>еду, невольно прислушиваясь к</w:t>
      </w:r>
      <w:r w:rsidRPr="00C02955">
        <w:rPr>
          <w:rFonts w:ascii="Verdana" w:hAnsi="Verdana"/>
          <w:color w:val="000000"/>
          <w:sz w:val="20"/>
        </w:rPr>
        <w:t> </w:t>
      </w:r>
      <w:r w:rsidRPr="0088178E">
        <w:rPr>
          <w:rFonts w:ascii="Verdana" w:hAnsi="Verdana"/>
          <w:color w:val="000000"/>
          <w:sz w:val="20"/>
          <w:lang w:val="ru-RU"/>
        </w:rPr>
        <w:t>тому, что делалось на</w:t>
      </w:r>
      <w:r w:rsidRPr="00C02955">
        <w:rPr>
          <w:rFonts w:ascii="Verdana" w:hAnsi="Verdana"/>
          <w:color w:val="000000"/>
          <w:sz w:val="20"/>
        </w:rPr>
        <w:t> </w:t>
      </w:r>
      <w:r w:rsidRPr="0088178E">
        <w:rPr>
          <w:rFonts w:ascii="Verdana" w:hAnsi="Verdana"/>
          <w:color w:val="000000"/>
          <w:sz w:val="20"/>
          <w:lang w:val="ru-RU"/>
        </w:rPr>
        <w:t>кухне. Старичок некоторое время позвякивал инструментами, а</w:t>
      </w:r>
      <w:r w:rsidRPr="00C02955">
        <w:rPr>
          <w:rFonts w:ascii="Verdana" w:hAnsi="Verdana"/>
          <w:color w:val="000000"/>
          <w:sz w:val="20"/>
        </w:rPr>
        <w:t> </w:t>
      </w:r>
      <w:r w:rsidRPr="0088178E">
        <w:rPr>
          <w:rFonts w:ascii="Verdana" w:hAnsi="Verdana"/>
          <w:color w:val="000000"/>
          <w:sz w:val="20"/>
          <w:lang w:val="ru-RU"/>
        </w:rPr>
        <w:t>затем вдруг для чего-то открыл холодильник. «Интересно, что ему там понадобилось?»</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подумал</w:t>
      </w:r>
      <w:r w:rsidRPr="00C02955">
        <w:rPr>
          <w:rFonts w:ascii="Verdana" w:hAnsi="Verdana"/>
          <w:color w:val="000000"/>
          <w:sz w:val="20"/>
        </w:rPr>
        <w:t> </w:t>
      </w:r>
      <w:r w:rsidRPr="0088178E">
        <w:rPr>
          <w:rFonts w:ascii="Verdana" w:hAnsi="Verdana"/>
          <w:color w:val="000000"/>
          <w:sz w:val="20"/>
          <w:lang w:val="ru-RU"/>
        </w:rPr>
        <w:t>я.</w:t>
      </w:r>
    </w:p>
    <w:p w14:paraId="788C2B59"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Фадеев вдруг вскочил, перевернув тарелку с</w:t>
      </w:r>
      <w:r w:rsidRPr="00C02955">
        <w:rPr>
          <w:rFonts w:ascii="Verdana" w:hAnsi="Verdana"/>
          <w:color w:val="000000"/>
          <w:sz w:val="20"/>
        </w:rPr>
        <w:t> </w:t>
      </w:r>
      <w:r w:rsidRPr="0088178E">
        <w:rPr>
          <w:rFonts w:ascii="Verdana" w:hAnsi="Verdana"/>
          <w:color w:val="000000"/>
          <w:sz w:val="20"/>
          <w:lang w:val="ru-RU"/>
        </w:rPr>
        <w:t>салатом, и</w:t>
      </w:r>
      <w:r w:rsidRPr="00C02955">
        <w:rPr>
          <w:rFonts w:ascii="Verdana" w:hAnsi="Verdana"/>
          <w:color w:val="000000"/>
          <w:sz w:val="20"/>
        </w:rPr>
        <w:t> </w:t>
      </w:r>
      <w:r w:rsidRPr="0088178E">
        <w:rPr>
          <w:rFonts w:ascii="Verdana" w:hAnsi="Verdana"/>
          <w:color w:val="000000"/>
          <w:sz w:val="20"/>
          <w:lang w:val="ru-RU"/>
        </w:rPr>
        <w:t>бросился вон из</w:t>
      </w:r>
      <w:r w:rsidRPr="00C02955">
        <w:rPr>
          <w:rFonts w:ascii="Verdana" w:hAnsi="Verdana"/>
          <w:color w:val="000000"/>
          <w:sz w:val="20"/>
        </w:rPr>
        <w:t> </w:t>
      </w:r>
      <w:r w:rsidRPr="0088178E">
        <w:rPr>
          <w:rFonts w:ascii="Verdana" w:hAnsi="Verdana"/>
          <w:color w:val="000000"/>
          <w:sz w:val="20"/>
          <w:lang w:val="ru-RU"/>
        </w:rPr>
        <w:t>комнаты. Я побежал за</w:t>
      </w:r>
      <w:r w:rsidRPr="00C02955">
        <w:rPr>
          <w:rFonts w:ascii="Verdana" w:hAnsi="Verdana"/>
          <w:color w:val="000000"/>
          <w:sz w:val="20"/>
        </w:rPr>
        <w:t> </w:t>
      </w:r>
      <w:r w:rsidRPr="0088178E">
        <w:rPr>
          <w:rFonts w:ascii="Verdana" w:hAnsi="Verdana"/>
          <w:color w:val="000000"/>
          <w:sz w:val="20"/>
          <w:lang w:val="ru-RU"/>
        </w:rPr>
        <w:t>ним. Оказавшись в</w:t>
      </w:r>
      <w:r w:rsidRPr="00C02955">
        <w:rPr>
          <w:rFonts w:ascii="Verdana" w:hAnsi="Verdana"/>
          <w:color w:val="000000"/>
          <w:sz w:val="20"/>
        </w:rPr>
        <w:t> </w:t>
      </w:r>
      <w:r w:rsidRPr="0088178E">
        <w:rPr>
          <w:rFonts w:ascii="Verdana" w:hAnsi="Verdana"/>
          <w:color w:val="000000"/>
          <w:sz w:val="20"/>
          <w:lang w:val="ru-RU"/>
        </w:rPr>
        <w:t>коридоре, мы услышали, как захлопнулась дверца, и</w:t>
      </w:r>
      <w:r w:rsidRPr="00C02955">
        <w:rPr>
          <w:rFonts w:ascii="Verdana" w:hAnsi="Verdana"/>
          <w:color w:val="000000"/>
          <w:sz w:val="20"/>
        </w:rPr>
        <w:t> </w:t>
      </w:r>
      <w:r w:rsidRPr="0088178E">
        <w:rPr>
          <w:rFonts w:ascii="Verdana" w:hAnsi="Verdana"/>
          <w:color w:val="000000"/>
          <w:sz w:val="20"/>
          <w:lang w:val="ru-RU"/>
        </w:rPr>
        <w:t>я вдруг понял, что на</w:t>
      </w:r>
      <w:r w:rsidRPr="00C02955">
        <w:rPr>
          <w:rFonts w:ascii="Verdana" w:hAnsi="Verdana"/>
          <w:color w:val="000000"/>
          <w:sz w:val="20"/>
        </w:rPr>
        <w:t> </w:t>
      </w:r>
      <w:r w:rsidRPr="0088178E">
        <w:rPr>
          <w:rFonts w:ascii="Verdana" w:hAnsi="Verdana"/>
          <w:color w:val="000000"/>
          <w:sz w:val="20"/>
          <w:lang w:val="ru-RU"/>
        </w:rPr>
        <w:t>кухне уже никого нет. Подбежав в</w:t>
      </w:r>
      <w:r w:rsidRPr="00C02955">
        <w:rPr>
          <w:rFonts w:ascii="Verdana" w:hAnsi="Verdana"/>
          <w:color w:val="000000"/>
          <w:sz w:val="20"/>
        </w:rPr>
        <w:t> </w:t>
      </w:r>
      <w:r w:rsidRPr="0088178E">
        <w:rPr>
          <w:rFonts w:ascii="Verdana" w:hAnsi="Verdana"/>
          <w:color w:val="000000"/>
          <w:sz w:val="20"/>
          <w:lang w:val="ru-RU"/>
        </w:rPr>
        <w:t>холодильнику, Генка рывком открыл его, а</w:t>
      </w:r>
      <w:r w:rsidRPr="00C02955">
        <w:rPr>
          <w:rFonts w:ascii="Verdana" w:hAnsi="Verdana"/>
          <w:color w:val="000000"/>
          <w:sz w:val="20"/>
        </w:rPr>
        <w:t> </w:t>
      </w:r>
      <w:r w:rsidRPr="0088178E">
        <w:rPr>
          <w:rFonts w:ascii="Verdana" w:hAnsi="Verdana"/>
          <w:color w:val="000000"/>
          <w:sz w:val="20"/>
          <w:lang w:val="ru-RU"/>
        </w:rPr>
        <w:t>затем медленно отступил в</w:t>
      </w:r>
      <w:r w:rsidRPr="00C02955">
        <w:rPr>
          <w:rFonts w:ascii="Verdana" w:hAnsi="Verdana"/>
          <w:color w:val="000000"/>
          <w:sz w:val="20"/>
        </w:rPr>
        <w:t> </w:t>
      </w:r>
      <w:r w:rsidRPr="0088178E">
        <w:rPr>
          <w:rFonts w:ascii="Verdana" w:hAnsi="Verdana"/>
          <w:color w:val="000000"/>
          <w:sz w:val="20"/>
          <w:lang w:val="ru-RU"/>
        </w:rPr>
        <w:t>сторону. Холодильник был пуст. Абсолютно пуст. В</w:t>
      </w:r>
      <w:r w:rsidRPr="00C02955">
        <w:rPr>
          <w:rFonts w:ascii="Verdana" w:hAnsi="Verdana"/>
          <w:color w:val="000000"/>
          <w:sz w:val="20"/>
        </w:rPr>
        <w:t> </w:t>
      </w:r>
      <w:r w:rsidRPr="0088178E">
        <w:rPr>
          <w:rFonts w:ascii="Verdana" w:hAnsi="Verdana"/>
          <w:color w:val="000000"/>
          <w:sz w:val="20"/>
          <w:lang w:val="ru-RU"/>
        </w:rPr>
        <w:t>нем не</w:t>
      </w:r>
      <w:r w:rsidRPr="00C02955">
        <w:rPr>
          <w:rFonts w:ascii="Verdana" w:hAnsi="Verdana"/>
          <w:color w:val="000000"/>
          <w:sz w:val="20"/>
        </w:rPr>
        <w:t> </w:t>
      </w:r>
      <w:r w:rsidRPr="0088178E">
        <w:rPr>
          <w:rFonts w:ascii="Verdana" w:hAnsi="Verdana"/>
          <w:color w:val="000000"/>
          <w:sz w:val="20"/>
          <w:lang w:val="ru-RU"/>
        </w:rPr>
        <w:t>было даже полок, решеток и</w:t>
      </w:r>
      <w:r w:rsidRPr="00C02955">
        <w:rPr>
          <w:rFonts w:ascii="Verdana" w:hAnsi="Verdana"/>
          <w:color w:val="000000"/>
          <w:sz w:val="20"/>
        </w:rPr>
        <w:t> </w:t>
      </w:r>
      <w:r w:rsidRPr="0088178E">
        <w:rPr>
          <w:rFonts w:ascii="Verdana" w:hAnsi="Verdana"/>
          <w:color w:val="000000"/>
          <w:sz w:val="20"/>
          <w:lang w:val="ru-RU"/>
        </w:rPr>
        <w:t>поддонов, не</w:t>
      </w:r>
      <w:r w:rsidRPr="00C02955">
        <w:rPr>
          <w:rFonts w:ascii="Verdana" w:hAnsi="Verdana"/>
          <w:color w:val="000000"/>
          <w:sz w:val="20"/>
        </w:rPr>
        <w:t> </w:t>
      </w:r>
      <w:r w:rsidRPr="0088178E">
        <w:rPr>
          <w:rFonts w:ascii="Verdana" w:hAnsi="Verdana"/>
          <w:color w:val="000000"/>
          <w:sz w:val="20"/>
          <w:lang w:val="ru-RU"/>
        </w:rPr>
        <w:t>говоря уже о</w:t>
      </w:r>
      <w:r w:rsidRPr="00C02955">
        <w:rPr>
          <w:rFonts w:ascii="Verdana" w:hAnsi="Verdana"/>
          <w:color w:val="000000"/>
          <w:sz w:val="20"/>
        </w:rPr>
        <w:t> </w:t>
      </w:r>
      <w:r w:rsidRPr="0088178E">
        <w:rPr>
          <w:rFonts w:ascii="Verdana" w:hAnsi="Verdana"/>
          <w:color w:val="000000"/>
          <w:sz w:val="20"/>
          <w:lang w:val="ru-RU"/>
        </w:rPr>
        <w:t>сыре, колбасе и</w:t>
      </w:r>
      <w:r w:rsidRPr="00C02955">
        <w:rPr>
          <w:rFonts w:ascii="Verdana" w:hAnsi="Verdana"/>
          <w:color w:val="000000"/>
          <w:sz w:val="20"/>
        </w:rPr>
        <w:t> </w:t>
      </w:r>
      <w:r w:rsidRPr="0088178E">
        <w:rPr>
          <w:rFonts w:ascii="Verdana" w:hAnsi="Verdana"/>
          <w:color w:val="000000"/>
          <w:sz w:val="20"/>
          <w:lang w:val="ru-RU"/>
        </w:rPr>
        <w:t>двух банках квашеной капусты.</w:t>
      </w:r>
    </w:p>
    <w:p w14:paraId="3467DD09"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Подошедший сзади Иваненко отстранил меня и, заглянув внутрь, задумчиво выругался.</w:t>
      </w:r>
    </w:p>
    <w:p w14:paraId="0F9764BC"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Вот именно так и</w:t>
      </w:r>
      <w:r w:rsidRPr="00C02955">
        <w:rPr>
          <w:rFonts w:ascii="Verdana" w:hAnsi="Verdana"/>
          <w:color w:val="000000"/>
          <w:sz w:val="20"/>
        </w:rPr>
        <w:t> </w:t>
      </w:r>
      <w:r w:rsidRPr="0088178E">
        <w:rPr>
          <w:rFonts w:ascii="Verdana" w:hAnsi="Verdana"/>
          <w:color w:val="000000"/>
          <w:sz w:val="20"/>
          <w:lang w:val="ru-RU"/>
        </w:rPr>
        <w:t>было в</w:t>
      </w:r>
      <w:r w:rsidRPr="00C02955">
        <w:rPr>
          <w:rFonts w:ascii="Verdana" w:hAnsi="Verdana"/>
          <w:color w:val="000000"/>
          <w:sz w:val="20"/>
        </w:rPr>
        <w:t> </w:t>
      </w:r>
      <w:r w:rsidRPr="0088178E">
        <w:rPr>
          <w:rFonts w:ascii="Verdana" w:hAnsi="Verdana"/>
          <w:color w:val="000000"/>
          <w:sz w:val="20"/>
          <w:lang w:val="ru-RU"/>
        </w:rPr>
        <w:t>прошлый раз,</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сказал Фадеев,</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только тогда он прибыл СЮДА...</w:t>
      </w:r>
    </w:p>
    <w:p w14:paraId="3E003832"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Кто прибыл?</w:t>
      </w:r>
    </w:p>
    <w:p w14:paraId="29789CF9" w14:textId="77777777" w:rsidR="007E7524" w:rsidRPr="0088178E" w:rsidRDefault="007E7524" w:rsidP="00C02955">
      <w:pPr>
        <w:suppressAutoHyphens/>
        <w:spacing w:after="0" w:line="240" w:lineRule="auto"/>
        <w:ind w:firstLine="283"/>
        <w:jc w:val="both"/>
        <w:rPr>
          <w:rFonts w:ascii="Verdana" w:hAnsi="Verdana"/>
          <w:color w:val="000000"/>
          <w:sz w:val="20"/>
          <w:lang w:val="ru-RU"/>
        </w:rPr>
      </w:pPr>
      <w:r w:rsidRPr="0088178E">
        <w:rPr>
          <w:rFonts w:ascii="Verdana" w:hAnsi="Verdana"/>
          <w:color w:val="000000"/>
          <w:sz w:val="20"/>
          <w:lang w:val="ru-RU"/>
        </w:rPr>
        <w:t>—</w:t>
      </w:r>
      <w:r w:rsidRPr="00C02955">
        <w:rPr>
          <w:rFonts w:ascii="Verdana" w:hAnsi="Verdana"/>
          <w:color w:val="000000"/>
          <w:sz w:val="20"/>
        </w:rPr>
        <w:t> </w:t>
      </w:r>
      <w:r w:rsidRPr="0088178E">
        <w:rPr>
          <w:rFonts w:ascii="Verdana" w:hAnsi="Verdana"/>
          <w:color w:val="000000"/>
          <w:sz w:val="20"/>
          <w:lang w:val="ru-RU"/>
        </w:rPr>
        <w:t>Сантехник тот. Ты что</w:t>
      </w:r>
      <w:r w:rsidRPr="00C02955">
        <w:rPr>
          <w:rFonts w:ascii="Verdana" w:hAnsi="Verdana"/>
          <w:color w:val="000000"/>
          <w:sz w:val="20"/>
        </w:rPr>
        <w:t> </w:t>
      </w:r>
      <w:r w:rsidRPr="0088178E">
        <w:rPr>
          <w:rFonts w:ascii="Verdana" w:hAnsi="Verdana"/>
          <w:color w:val="000000"/>
          <w:sz w:val="20"/>
          <w:lang w:val="ru-RU"/>
        </w:rPr>
        <w:t>ж думаешь, он правда в</w:t>
      </w:r>
      <w:r w:rsidRPr="00C02955">
        <w:rPr>
          <w:rFonts w:ascii="Verdana" w:hAnsi="Verdana"/>
          <w:color w:val="000000"/>
          <w:sz w:val="20"/>
        </w:rPr>
        <w:t> </w:t>
      </w:r>
      <w:r w:rsidRPr="0088178E">
        <w:rPr>
          <w:rFonts w:ascii="Verdana" w:hAnsi="Verdana"/>
          <w:color w:val="000000"/>
          <w:sz w:val="20"/>
          <w:lang w:val="ru-RU"/>
        </w:rPr>
        <w:t>ванной сидел? Дудки! Он появился вот отсюда.</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Гена хлопнул рукой по</w:t>
      </w:r>
      <w:r w:rsidRPr="00C02955">
        <w:rPr>
          <w:rFonts w:ascii="Verdana" w:hAnsi="Verdana"/>
          <w:color w:val="000000"/>
          <w:sz w:val="20"/>
        </w:rPr>
        <w:t> </w:t>
      </w:r>
      <w:r w:rsidRPr="0088178E">
        <w:rPr>
          <w:rFonts w:ascii="Verdana" w:hAnsi="Verdana"/>
          <w:color w:val="000000"/>
          <w:sz w:val="20"/>
          <w:lang w:val="ru-RU"/>
        </w:rPr>
        <w:t>холодильнику,</w:t>
      </w:r>
      <w:r w:rsidRPr="00C02955">
        <w:rPr>
          <w:rFonts w:ascii="Verdana" w:hAnsi="Verdana"/>
          <w:color w:val="000000"/>
          <w:sz w:val="20"/>
        </w:rPr>
        <w:t> </w:t>
      </w:r>
      <w:r w:rsidRPr="00C02955">
        <w:rPr>
          <w:rFonts w:ascii="Verdana" w:hAnsi="Verdana"/>
          <w:color w:val="000000"/>
          <w:sz w:val="20"/>
          <w:lang w:val="ru-RU"/>
        </w:rPr>
        <w:t xml:space="preserve">— </w:t>
      </w:r>
      <w:r w:rsidRPr="0088178E">
        <w:rPr>
          <w:rFonts w:ascii="Verdana" w:hAnsi="Verdana"/>
          <w:color w:val="000000"/>
          <w:sz w:val="20"/>
          <w:lang w:val="ru-RU"/>
        </w:rPr>
        <w:t>и</w:t>
      </w:r>
      <w:r w:rsidRPr="00C02955">
        <w:rPr>
          <w:rFonts w:ascii="Verdana" w:hAnsi="Verdana"/>
          <w:color w:val="000000"/>
          <w:sz w:val="20"/>
        </w:rPr>
        <w:t> </w:t>
      </w:r>
      <w:r w:rsidRPr="0088178E">
        <w:rPr>
          <w:rFonts w:ascii="Verdana" w:hAnsi="Verdana"/>
          <w:color w:val="000000"/>
          <w:sz w:val="20"/>
          <w:lang w:val="ru-RU"/>
        </w:rPr>
        <w:t>спрятался где-нибудь, хотя</w:t>
      </w:r>
      <w:r w:rsidRPr="00C02955">
        <w:rPr>
          <w:rFonts w:ascii="Verdana" w:hAnsi="Verdana"/>
          <w:color w:val="000000"/>
          <w:sz w:val="20"/>
        </w:rPr>
        <w:t> </w:t>
      </w:r>
      <w:r w:rsidRPr="0088178E">
        <w:rPr>
          <w:rFonts w:ascii="Verdana" w:hAnsi="Verdana"/>
          <w:color w:val="000000"/>
          <w:sz w:val="20"/>
          <w:lang w:val="ru-RU"/>
        </w:rPr>
        <w:t>бы вон, под столом. Все полки и</w:t>
      </w:r>
      <w:r w:rsidRPr="00C02955">
        <w:rPr>
          <w:rFonts w:ascii="Verdana" w:hAnsi="Verdana"/>
          <w:color w:val="000000"/>
          <w:sz w:val="20"/>
        </w:rPr>
        <w:t> </w:t>
      </w:r>
      <w:r w:rsidRPr="0088178E">
        <w:rPr>
          <w:rFonts w:ascii="Verdana" w:hAnsi="Verdana"/>
          <w:color w:val="000000"/>
          <w:sz w:val="20"/>
          <w:lang w:val="ru-RU"/>
        </w:rPr>
        <w:t>продукты, наверное, появляются спустя некоторое время после очередной переброски.</w:t>
      </w:r>
    </w:p>
    <w:p w14:paraId="132AC8E3"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Переброски чего?</w:t>
      </w:r>
    </w:p>
    <w:p w14:paraId="6B696A6E"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Агента, </w:t>
      </w:r>
      <w:r w:rsidRPr="00C02955">
        <w:rPr>
          <w:rFonts w:ascii="Verdana" w:hAnsi="Verdana"/>
          <w:color w:val="000000"/>
          <w:sz w:val="20"/>
          <w:lang w:val="ru-RU"/>
        </w:rPr>
        <w:t xml:space="preserve">— </w:t>
      </w:r>
      <w:r w:rsidRPr="00C02955">
        <w:rPr>
          <w:rFonts w:ascii="Verdana" w:hAnsi="Verdana"/>
          <w:color w:val="000000"/>
          <w:sz w:val="20"/>
        </w:rPr>
        <w:t>сказал Шура Кордонский, устраиваясь на табурете, </w:t>
      </w:r>
      <w:r w:rsidRPr="00C02955">
        <w:rPr>
          <w:rFonts w:ascii="Verdana" w:hAnsi="Verdana"/>
          <w:color w:val="000000"/>
          <w:sz w:val="20"/>
          <w:lang w:val="ru-RU"/>
        </w:rPr>
        <w:t xml:space="preserve">— </w:t>
      </w:r>
      <w:r w:rsidRPr="00C02955">
        <w:rPr>
          <w:rFonts w:ascii="Verdana" w:hAnsi="Verdana"/>
          <w:color w:val="000000"/>
          <w:sz w:val="20"/>
        </w:rPr>
        <w:t>агента ближайшей империалистической державы.</w:t>
      </w:r>
    </w:p>
    <w:p w14:paraId="4624E01E"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Между прочим, ничего смешного, </w:t>
      </w:r>
      <w:r w:rsidRPr="00C02955">
        <w:rPr>
          <w:rFonts w:ascii="Verdana" w:hAnsi="Verdana"/>
          <w:color w:val="000000"/>
          <w:sz w:val="20"/>
          <w:lang w:val="ru-RU"/>
        </w:rPr>
        <w:t xml:space="preserve">— </w:t>
      </w:r>
      <w:r w:rsidRPr="00C02955">
        <w:rPr>
          <w:rFonts w:ascii="Verdana" w:hAnsi="Verdana"/>
          <w:color w:val="000000"/>
          <w:sz w:val="20"/>
        </w:rPr>
        <w:t>сказал Гена.</w:t>
      </w:r>
    </w:p>
    <w:p w14:paraId="0FB6B6F1"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Тут не агентами, тут пришельцами пахнет, </w:t>
      </w:r>
      <w:r w:rsidRPr="00C02955">
        <w:rPr>
          <w:rFonts w:ascii="Verdana" w:hAnsi="Verdana"/>
          <w:color w:val="000000"/>
          <w:sz w:val="20"/>
          <w:lang w:val="ru-RU"/>
        </w:rPr>
        <w:t xml:space="preserve">— </w:t>
      </w:r>
      <w:r w:rsidRPr="00C02955">
        <w:rPr>
          <w:rFonts w:ascii="Verdana" w:hAnsi="Verdana"/>
          <w:color w:val="000000"/>
          <w:sz w:val="20"/>
        </w:rPr>
        <w:t>возразил я. И в этот момент снова раздался звонок в дверь. Вероятно, мы походили на полицейскую засаду. Фадеев проскользнул в комнату. Кордонский и Иваненко встали за дверью, а я, бесшумно закрыв холодильник, пошел встречать гостя.</w:t>
      </w:r>
    </w:p>
    <w:p w14:paraId="6F94FF6F"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lastRenderedPageBreak/>
        <w:t>— Извините за поздний визит, </w:t>
      </w:r>
      <w:r w:rsidRPr="00C02955">
        <w:rPr>
          <w:rFonts w:ascii="Verdana" w:hAnsi="Verdana"/>
          <w:color w:val="000000"/>
          <w:sz w:val="20"/>
          <w:lang w:val="ru-RU"/>
        </w:rPr>
        <w:t xml:space="preserve">— </w:t>
      </w:r>
      <w:r w:rsidRPr="00C02955">
        <w:rPr>
          <w:rFonts w:ascii="Verdana" w:hAnsi="Verdana"/>
          <w:color w:val="000000"/>
          <w:sz w:val="20"/>
        </w:rPr>
        <w:t>говорил, входя, гражданин интеллигентного вида и средних лет.</w:t>
      </w:r>
    </w:p>
    <w:p w14:paraId="421834E5"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Ничего, ничего, </w:t>
      </w:r>
      <w:r w:rsidRPr="00C02955">
        <w:rPr>
          <w:rFonts w:ascii="Verdana" w:hAnsi="Verdana"/>
          <w:color w:val="000000"/>
          <w:sz w:val="20"/>
          <w:lang w:val="ru-RU"/>
        </w:rPr>
        <w:t xml:space="preserve">— </w:t>
      </w:r>
      <w:r w:rsidRPr="00C02955">
        <w:rPr>
          <w:rFonts w:ascii="Verdana" w:hAnsi="Verdana"/>
          <w:color w:val="000000"/>
          <w:sz w:val="20"/>
        </w:rPr>
        <w:t>ответил я, </w:t>
      </w:r>
      <w:r w:rsidRPr="00C02955">
        <w:rPr>
          <w:rFonts w:ascii="Verdana" w:hAnsi="Verdana"/>
          <w:color w:val="000000"/>
          <w:sz w:val="20"/>
          <w:lang w:val="ru-RU"/>
        </w:rPr>
        <w:t xml:space="preserve">— </w:t>
      </w:r>
      <w:r w:rsidRPr="00C02955">
        <w:rPr>
          <w:rFonts w:ascii="Verdana" w:hAnsi="Verdana"/>
          <w:color w:val="000000"/>
          <w:sz w:val="20"/>
        </w:rPr>
        <w:t>прошу вас.</w:t>
      </w:r>
    </w:p>
    <w:p w14:paraId="35B1FA80"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Он немного помялся.</w:t>
      </w:r>
    </w:p>
    <w:p w14:paraId="07E3DB04"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Видите ли, дело в том, что я </w:t>
      </w:r>
      <w:r w:rsidRPr="00C02955">
        <w:rPr>
          <w:rFonts w:ascii="Verdana" w:hAnsi="Verdana"/>
          <w:color w:val="000000"/>
          <w:sz w:val="20"/>
          <w:lang w:val="ru-RU"/>
        </w:rPr>
        <w:t xml:space="preserve">— </w:t>
      </w:r>
      <w:r w:rsidRPr="00C02955">
        <w:rPr>
          <w:rFonts w:ascii="Verdana" w:hAnsi="Verdana"/>
          <w:color w:val="000000"/>
          <w:sz w:val="20"/>
        </w:rPr>
        <w:t>агент... Что с вами?</w:t>
      </w:r>
    </w:p>
    <w:p w14:paraId="4B55EC1D"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Нет, нет, ничего, </w:t>
      </w:r>
      <w:r w:rsidRPr="00C02955">
        <w:rPr>
          <w:rFonts w:ascii="Verdana" w:hAnsi="Verdana"/>
          <w:color w:val="000000"/>
          <w:sz w:val="20"/>
          <w:lang w:val="ru-RU"/>
        </w:rPr>
        <w:t xml:space="preserve">— </w:t>
      </w:r>
      <w:r w:rsidRPr="00C02955">
        <w:rPr>
          <w:rFonts w:ascii="Verdana" w:hAnsi="Verdana"/>
          <w:color w:val="000000"/>
          <w:sz w:val="20"/>
        </w:rPr>
        <w:t>выдавил я, </w:t>
      </w:r>
      <w:r w:rsidRPr="00C02955">
        <w:rPr>
          <w:rFonts w:ascii="Verdana" w:hAnsi="Verdana"/>
          <w:color w:val="000000"/>
          <w:sz w:val="20"/>
          <w:lang w:val="ru-RU"/>
        </w:rPr>
        <w:t xml:space="preserve">— </w:t>
      </w:r>
      <w:r w:rsidRPr="00C02955">
        <w:rPr>
          <w:rFonts w:ascii="Verdana" w:hAnsi="Verdana"/>
          <w:color w:val="000000"/>
          <w:sz w:val="20"/>
        </w:rPr>
        <w:t>продолжайте.</w:t>
      </w:r>
    </w:p>
    <w:p w14:paraId="3A4FEF33"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Я агент... Э-э... Госстраха.</w:t>
      </w:r>
    </w:p>
    <w:p w14:paraId="27984920"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А-а! Очень приятно, проходите!</w:t>
      </w:r>
    </w:p>
    <w:p w14:paraId="183A230D" w14:textId="77777777" w:rsidR="007E7524" w:rsidRPr="00C02955" w:rsidRDefault="007E7524" w:rsidP="00C02955">
      <w:pPr>
        <w:suppressAutoHyphens/>
        <w:spacing w:after="0" w:line="240" w:lineRule="auto"/>
        <w:ind w:firstLine="283"/>
        <w:jc w:val="both"/>
        <w:rPr>
          <w:rFonts w:ascii="Verdana" w:hAnsi="Verdana"/>
          <w:color w:val="000000"/>
          <w:sz w:val="20"/>
        </w:rPr>
      </w:pPr>
    </w:p>
    <w:p w14:paraId="095F55B6"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Спасибо, </w:t>
      </w:r>
      <w:r w:rsidRPr="00C02955">
        <w:rPr>
          <w:rFonts w:ascii="Verdana" w:hAnsi="Verdana"/>
          <w:color w:val="000000"/>
          <w:sz w:val="20"/>
          <w:lang w:val="ru-RU"/>
        </w:rPr>
        <w:t xml:space="preserve">— </w:t>
      </w:r>
      <w:r w:rsidRPr="00C02955">
        <w:rPr>
          <w:rFonts w:ascii="Verdana" w:hAnsi="Verdana"/>
          <w:color w:val="000000"/>
          <w:sz w:val="20"/>
        </w:rPr>
        <w:t>он заглянул в комнату, </w:t>
      </w:r>
      <w:r w:rsidRPr="00C02955">
        <w:rPr>
          <w:rFonts w:ascii="Verdana" w:hAnsi="Verdana"/>
          <w:color w:val="000000"/>
          <w:sz w:val="20"/>
          <w:lang w:val="ru-RU"/>
        </w:rPr>
        <w:t xml:space="preserve">— </w:t>
      </w:r>
      <w:r w:rsidRPr="00C02955">
        <w:rPr>
          <w:rFonts w:ascii="Verdana" w:hAnsi="Verdana"/>
          <w:color w:val="000000"/>
          <w:sz w:val="20"/>
        </w:rPr>
        <w:t>у вас, вероятно, были гости? Может быть, лучше на кухне?.</w:t>
      </w:r>
    </w:p>
    <w:p w14:paraId="2967CC22"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Да-да, конечно! </w:t>
      </w:r>
      <w:r w:rsidRPr="00C02955">
        <w:rPr>
          <w:rFonts w:ascii="Verdana" w:hAnsi="Verdana"/>
          <w:color w:val="000000"/>
          <w:sz w:val="20"/>
          <w:lang w:val="ru-RU"/>
        </w:rPr>
        <w:t xml:space="preserve">— </w:t>
      </w:r>
      <w:r w:rsidRPr="00C02955">
        <w:rPr>
          <w:rFonts w:ascii="Verdana" w:hAnsi="Verdana"/>
          <w:color w:val="000000"/>
          <w:sz w:val="20"/>
        </w:rPr>
        <w:t>сказал я, провожая его на кухню и усаживая на табурет. </w:t>
      </w:r>
      <w:r w:rsidRPr="00C02955">
        <w:rPr>
          <w:rFonts w:ascii="Verdana" w:hAnsi="Verdana"/>
          <w:color w:val="000000"/>
          <w:sz w:val="20"/>
          <w:lang w:val="ru-RU"/>
        </w:rPr>
        <w:t xml:space="preserve">— </w:t>
      </w:r>
      <w:r w:rsidRPr="00C02955">
        <w:rPr>
          <w:rFonts w:ascii="Verdana" w:hAnsi="Verdana"/>
          <w:color w:val="000000"/>
          <w:sz w:val="20"/>
        </w:rPr>
        <w:t>Одну минуту!</w:t>
      </w:r>
    </w:p>
    <w:p w14:paraId="0E0F03DB"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Я убрал посуду со стола на подоконник и, заглянув в окно, встретился взглядом с Фадеевым. Он стоял на балконе и зорко наблюдал за всем, что здесь происходило.</w:t>
      </w:r>
    </w:p>
    <w:p w14:paraId="71139151"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Вы извините, </w:t>
      </w:r>
      <w:r w:rsidRPr="00C02955">
        <w:rPr>
          <w:rFonts w:ascii="Verdana" w:hAnsi="Verdana"/>
          <w:color w:val="000000"/>
          <w:sz w:val="20"/>
          <w:lang w:val="ru-RU"/>
        </w:rPr>
        <w:t xml:space="preserve">— </w:t>
      </w:r>
      <w:r w:rsidRPr="00C02955">
        <w:rPr>
          <w:rFonts w:ascii="Verdana" w:hAnsi="Verdana"/>
          <w:color w:val="000000"/>
          <w:sz w:val="20"/>
        </w:rPr>
        <w:t>обратился я к агенту, </w:t>
      </w:r>
      <w:r w:rsidRPr="00C02955">
        <w:rPr>
          <w:rFonts w:ascii="Verdana" w:hAnsi="Verdana"/>
          <w:color w:val="000000"/>
          <w:sz w:val="20"/>
          <w:lang w:val="ru-RU"/>
        </w:rPr>
        <w:t xml:space="preserve">— </w:t>
      </w:r>
      <w:r w:rsidRPr="00C02955">
        <w:rPr>
          <w:rFonts w:ascii="Verdana" w:hAnsi="Verdana"/>
          <w:color w:val="000000"/>
          <w:sz w:val="20"/>
        </w:rPr>
        <w:t>мне нужно кое-что... понимаете, только въехал...</w:t>
      </w:r>
    </w:p>
    <w:p w14:paraId="16BAC970"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Ради Бога! </w:t>
      </w:r>
      <w:r w:rsidRPr="00C02955">
        <w:rPr>
          <w:rFonts w:ascii="Verdana" w:hAnsi="Verdana"/>
          <w:color w:val="000000"/>
          <w:sz w:val="20"/>
          <w:lang w:val="ru-RU"/>
        </w:rPr>
        <w:t xml:space="preserve">— </w:t>
      </w:r>
      <w:r w:rsidRPr="00C02955">
        <w:rPr>
          <w:rFonts w:ascii="Verdana" w:hAnsi="Verdana"/>
          <w:color w:val="000000"/>
          <w:sz w:val="20"/>
        </w:rPr>
        <w:t>с готовностью согласился он. </w:t>
      </w:r>
      <w:r w:rsidRPr="00C02955">
        <w:rPr>
          <w:rFonts w:ascii="Verdana" w:hAnsi="Verdana"/>
          <w:color w:val="000000"/>
          <w:sz w:val="20"/>
          <w:lang w:val="ru-RU"/>
        </w:rPr>
        <w:t xml:space="preserve">— </w:t>
      </w:r>
      <w:r w:rsidRPr="00C02955">
        <w:rPr>
          <w:rFonts w:ascii="Verdana" w:hAnsi="Verdana"/>
          <w:color w:val="000000"/>
          <w:sz w:val="20"/>
        </w:rPr>
        <w:t>Время у меня есть.</w:t>
      </w:r>
    </w:p>
    <w:p w14:paraId="16CE8EA7"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Я вернулся в комнату. Шура стоял у балконной двери и шепотом переговаривался с Фадеевым.</w:t>
      </w:r>
    </w:p>
    <w:p w14:paraId="0D4362A8"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Агент-то сразу полез за холодильник, </w:t>
      </w:r>
      <w:r w:rsidRPr="00C02955">
        <w:rPr>
          <w:rFonts w:ascii="Verdana" w:hAnsi="Verdana"/>
          <w:color w:val="000000"/>
          <w:sz w:val="20"/>
          <w:lang w:val="ru-RU"/>
        </w:rPr>
        <w:t xml:space="preserve">— </w:t>
      </w:r>
      <w:r w:rsidRPr="00C02955">
        <w:rPr>
          <w:rFonts w:ascii="Verdana" w:hAnsi="Verdana"/>
          <w:color w:val="000000"/>
          <w:sz w:val="20"/>
        </w:rPr>
        <w:t>сообщил он мне, </w:t>
      </w:r>
      <w:r w:rsidRPr="00C02955">
        <w:rPr>
          <w:rFonts w:ascii="Verdana" w:hAnsi="Verdana"/>
          <w:color w:val="000000"/>
          <w:sz w:val="20"/>
          <w:lang w:val="ru-RU"/>
        </w:rPr>
        <w:t xml:space="preserve">— </w:t>
      </w:r>
      <w:r w:rsidRPr="00C02955">
        <w:rPr>
          <w:rFonts w:ascii="Verdana" w:hAnsi="Verdana"/>
          <w:color w:val="000000"/>
          <w:sz w:val="20"/>
        </w:rPr>
        <w:t>не то что-то прикручивает, не то припаивает.</w:t>
      </w:r>
    </w:p>
    <w:p w14:paraId="6D2C6D2B"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Фадеев вдруг сделал предупреждающий жест рукой.</w:t>
      </w:r>
    </w:p>
    <w:p w14:paraId="5C64F5EB"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Что? </w:t>
      </w:r>
      <w:r w:rsidRPr="00C02955">
        <w:rPr>
          <w:rFonts w:ascii="Verdana" w:hAnsi="Verdana"/>
          <w:color w:val="000000"/>
          <w:sz w:val="20"/>
          <w:lang w:val="ru-RU"/>
        </w:rPr>
        <w:t xml:space="preserve">— </w:t>
      </w:r>
      <w:r w:rsidRPr="00C02955">
        <w:rPr>
          <w:rFonts w:ascii="Verdana" w:hAnsi="Verdana"/>
          <w:color w:val="000000"/>
          <w:sz w:val="20"/>
        </w:rPr>
        <w:t>спросил я.</w:t>
      </w:r>
    </w:p>
    <w:p w14:paraId="283B1668"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Открыл дверцу, </w:t>
      </w:r>
      <w:r w:rsidRPr="00C02955">
        <w:rPr>
          <w:rFonts w:ascii="Verdana" w:hAnsi="Verdana"/>
          <w:color w:val="000000"/>
          <w:sz w:val="20"/>
          <w:lang w:val="ru-RU"/>
        </w:rPr>
        <w:t xml:space="preserve">— </w:t>
      </w:r>
      <w:r w:rsidRPr="00C02955">
        <w:rPr>
          <w:rFonts w:ascii="Verdana" w:hAnsi="Verdana"/>
          <w:color w:val="000000"/>
          <w:sz w:val="20"/>
        </w:rPr>
        <w:t>объяснил мне Кордонский. Я подошел к двери.</w:t>
      </w:r>
    </w:p>
    <w:p w14:paraId="7DD76C0B"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Ну?</w:t>
      </w:r>
    </w:p>
    <w:p w14:paraId="4C58E126"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Лезет! </w:t>
      </w:r>
      <w:r w:rsidRPr="00C02955">
        <w:rPr>
          <w:rFonts w:ascii="Verdana" w:hAnsi="Verdana"/>
          <w:color w:val="000000"/>
          <w:sz w:val="20"/>
          <w:lang w:val="ru-RU"/>
        </w:rPr>
        <w:t xml:space="preserve">— </w:t>
      </w:r>
      <w:r w:rsidRPr="00C02955">
        <w:rPr>
          <w:rFonts w:ascii="Verdana" w:hAnsi="Verdana"/>
          <w:color w:val="000000"/>
          <w:sz w:val="20"/>
        </w:rPr>
        <w:t>заорал Фадеев, выскакивая с балкона.</w:t>
      </w:r>
    </w:p>
    <w:p w14:paraId="08C25217"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Я бросился на кухню. «Агент», поставив одну ногу в холодильник, с удивлением глядел в окно. Обернувшись, он увидел меня и сейчас же кинулся внутрь. Я в падении ухватился за шнур от холодильника и выдернул вилку из розетки. Раздался глухой удар, и «агент» со стоном вывалился наружу. Сверху на него упал подоспевший Иваненко. Впрочем, никакого сопротивления не было. Бедняга, видимо, здорово саданулся головой. Он лежал на полу и, потирая макушку, ругался совсем не интеллигентно, «Для вас же, дураков, стараешься...» </w:t>
      </w:r>
      <w:r w:rsidRPr="00C02955">
        <w:rPr>
          <w:rFonts w:ascii="Verdana" w:hAnsi="Verdana"/>
          <w:color w:val="000000"/>
          <w:sz w:val="20"/>
          <w:lang w:val="ru-RU"/>
        </w:rPr>
        <w:t xml:space="preserve">— </w:t>
      </w:r>
      <w:r w:rsidRPr="00C02955">
        <w:rPr>
          <w:rFonts w:ascii="Verdana" w:hAnsi="Verdana"/>
          <w:color w:val="000000"/>
          <w:sz w:val="20"/>
        </w:rPr>
        <w:t>эта его фраза была, пожалуй, самой безобидной из всех, прозвучавших в наш адрес.</w:t>
      </w:r>
    </w:p>
    <w:p w14:paraId="21D3E352"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А вот мы сейчас узнаем, что он за агент, </w:t>
      </w:r>
      <w:r w:rsidRPr="00C02955">
        <w:rPr>
          <w:rFonts w:ascii="Verdana" w:hAnsi="Verdana"/>
          <w:color w:val="000000"/>
          <w:sz w:val="20"/>
          <w:lang w:val="ru-RU"/>
        </w:rPr>
        <w:t xml:space="preserve">— </w:t>
      </w:r>
      <w:r w:rsidRPr="00C02955">
        <w:rPr>
          <w:rFonts w:ascii="Verdana" w:hAnsi="Verdana"/>
          <w:color w:val="000000"/>
          <w:sz w:val="20"/>
        </w:rPr>
        <w:t>сурово сказал Фадеев, подходя к поверженному гражданину.</w:t>
      </w:r>
    </w:p>
    <w:p w14:paraId="58C485A6"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Да вы что? </w:t>
      </w:r>
      <w:r w:rsidRPr="00C02955">
        <w:rPr>
          <w:rFonts w:ascii="Verdana" w:hAnsi="Verdana"/>
          <w:color w:val="000000"/>
          <w:sz w:val="20"/>
          <w:lang w:val="ru-RU"/>
        </w:rPr>
        <w:t xml:space="preserve">— </w:t>
      </w:r>
      <w:r w:rsidRPr="00C02955">
        <w:rPr>
          <w:rFonts w:ascii="Verdana" w:hAnsi="Verdana"/>
          <w:color w:val="000000"/>
          <w:sz w:val="20"/>
        </w:rPr>
        <w:t>возмутился тот, садясь. </w:t>
      </w:r>
      <w:r w:rsidRPr="00C02955">
        <w:rPr>
          <w:rFonts w:ascii="Verdana" w:hAnsi="Verdana"/>
          <w:color w:val="000000"/>
          <w:sz w:val="20"/>
          <w:lang w:val="ru-RU"/>
        </w:rPr>
        <w:t xml:space="preserve">— </w:t>
      </w:r>
      <w:r w:rsidRPr="00C02955">
        <w:rPr>
          <w:rFonts w:ascii="Verdana" w:hAnsi="Verdana"/>
          <w:color w:val="000000"/>
          <w:sz w:val="20"/>
        </w:rPr>
        <w:t>Вы за кого меня принимаете?</w:t>
      </w:r>
    </w:p>
    <w:p w14:paraId="06480860"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За пришельца, </w:t>
      </w:r>
      <w:r w:rsidRPr="00C02955">
        <w:rPr>
          <w:rFonts w:ascii="Verdana" w:hAnsi="Verdana"/>
          <w:color w:val="000000"/>
          <w:sz w:val="20"/>
          <w:lang w:val="ru-RU"/>
        </w:rPr>
        <w:t xml:space="preserve">— </w:t>
      </w:r>
      <w:r w:rsidRPr="00C02955">
        <w:rPr>
          <w:rFonts w:ascii="Verdana" w:hAnsi="Verdana"/>
          <w:color w:val="000000"/>
          <w:sz w:val="20"/>
        </w:rPr>
        <w:t>сказал Шура Кордонский.</w:t>
      </w:r>
    </w:p>
    <w:p w14:paraId="147600E7"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А ну вас к черту! </w:t>
      </w:r>
      <w:r w:rsidRPr="00C02955">
        <w:rPr>
          <w:rFonts w:ascii="Verdana" w:hAnsi="Verdana"/>
          <w:color w:val="000000"/>
          <w:sz w:val="20"/>
          <w:lang w:val="ru-RU"/>
        </w:rPr>
        <w:t xml:space="preserve">— </w:t>
      </w:r>
      <w:r w:rsidRPr="00C02955">
        <w:rPr>
          <w:rFonts w:ascii="Verdana" w:hAnsi="Verdana"/>
          <w:color w:val="000000"/>
          <w:sz w:val="20"/>
        </w:rPr>
        <w:t>«агент» вынул из кармана коричневую книжечку и сунул мне под нос. Порфирьев. Евгений Михайлович. Инженер завода «Бытагрегат».</w:t>
      </w:r>
    </w:p>
    <w:p w14:paraId="0E0D4FF9"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Он поднялся с пола, сел на табурет и покачал головой.</w:t>
      </w:r>
    </w:p>
    <w:p w14:paraId="2FC1C3D2"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Конечно, нехорошо получилось. Специально не хотели рекламировать новые холодильники. Операция «Сюрприз». Вот тебе и сюрприз. Центральный пульт включили, а три агрегата не работают. Ну два-то еще не продали, с теми быстро управились, а с вашим пришлось повозиться. Не работает режим меню, хоть ты лопни! А без режима меню вы всю жизнь могли прожить, так и не узнав, что у вас за агрегат. Это ведь совсем новая система </w:t>
      </w:r>
      <w:r w:rsidRPr="00C02955">
        <w:rPr>
          <w:rFonts w:ascii="Verdana" w:hAnsi="Verdana"/>
          <w:color w:val="000000"/>
          <w:sz w:val="20"/>
          <w:lang w:val="ru-RU"/>
        </w:rPr>
        <w:t xml:space="preserve">— </w:t>
      </w:r>
      <w:r w:rsidRPr="00C02955">
        <w:rPr>
          <w:rFonts w:ascii="Verdana" w:hAnsi="Verdana"/>
          <w:color w:val="000000"/>
          <w:sz w:val="20"/>
        </w:rPr>
        <w:t>порционно-телепортационная. Продукты со склада доставляются прямо в холодильник. По безналичному расчету. Да вот надо же было случиться такой ерунде! Сначала послали Гришу </w:t>
      </w:r>
      <w:r w:rsidRPr="00C02955">
        <w:rPr>
          <w:rFonts w:ascii="Verdana" w:hAnsi="Verdana"/>
          <w:color w:val="000000"/>
          <w:sz w:val="20"/>
          <w:lang w:val="ru-RU"/>
        </w:rPr>
        <w:t xml:space="preserve">— </w:t>
      </w:r>
      <w:r w:rsidRPr="00C02955">
        <w:rPr>
          <w:rFonts w:ascii="Verdana" w:hAnsi="Verdana"/>
          <w:color w:val="000000"/>
          <w:sz w:val="20"/>
        </w:rPr>
        <w:t>нашего молодого специалиста, но он ничего сделать не успел, засыпался. Потом Василий Федотыч, старший техник, к вам отправился. Он, конечно, разобрался, что к чему, но надо было преобразователь менять, а тут вы опять всполошились. Пришлось мне идти.</w:t>
      </w:r>
    </w:p>
    <w:p w14:paraId="37822A41"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Ну что же вы сразу не объяснили? </w:t>
      </w:r>
      <w:r w:rsidRPr="00C02955">
        <w:rPr>
          <w:rFonts w:ascii="Verdana" w:hAnsi="Verdana"/>
          <w:color w:val="000000"/>
          <w:sz w:val="20"/>
          <w:lang w:val="ru-RU"/>
        </w:rPr>
        <w:t xml:space="preserve">— </w:t>
      </w:r>
      <w:r w:rsidRPr="00C02955">
        <w:rPr>
          <w:rFonts w:ascii="Verdana" w:hAnsi="Verdana"/>
          <w:color w:val="000000"/>
          <w:sz w:val="20"/>
        </w:rPr>
        <w:t>удивился я. </w:t>
      </w:r>
      <w:r w:rsidRPr="00C02955">
        <w:rPr>
          <w:rFonts w:ascii="Verdana" w:hAnsi="Verdana"/>
          <w:color w:val="000000"/>
          <w:sz w:val="20"/>
          <w:lang w:val="ru-RU"/>
        </w:rPr>
        <w:t xml:space="preserve">— </w:t>
      </w:r>
      <w:r w:rsidRPr="00C02955">
        <w:rPr>
          <w:rFonts w:ascii="Verdana" w:hAnsi="Verdana"/>
          <w:color w:val="000000"/>
          <w:sz w:val="20"/>
        </w:rPr>
        <w:t>Не надо было бы в холодильник нырять.</w:t>
      </w:r>
    </w:p>
    <w:p w14:paraId="179BC6B9"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Да ведь хотелось все-таки сделать сюрприз! </w:t>
      </w:r>
      <w:r w:rsidRPr="00C02955">
        <w:rPr>
          <w:rFonts w:ascii="Verdana" w:hAnsi="Verdana"/>
          <w:color w:val="000000"/>
          <w:sz w:val="20"/>
          <w:lang w:val="ru-RU"/>
        </w:rPr>
        <w:t xml:space="preserve">— </w:t>
      </w:r>
      <w:r w:rsidRPr="00C02955">
        <w:rPr>
          <w:rFonts w:ascii="Verdana" w:hAnsi="Verdana"/>
          <w:color w:val="000000"/>
          <w:sz w:val="20"/>
        </w:rPr>
        <w:t>сказал Порфирьев. </w:t>
      </w:r>
      <w:r w:rsidRPr="00C02955">
        <w:rPr>
          <w:rFonts w:ascii="Verdana" w:hAnsi="Verdana"/>
          <w:color w:val="000000"/>
          <w:sz w:val="20"/>
          <w:lang w:val="ru-RU"/>
        </w:rPr>
        <w:t xml:space="preserve">— </w:t>
      </w:r>
      <w:r w:rsidRPr="00C02955">
        <w:rPr>
          <w:rFonts w:ascii="Verdana" w:hAnsi="Verdana"/>
          <w:color w:val="000000"/>
          <w:sz w:val="20"/>
        </w:rPr>
        <w:t>Азарт какой-то даже появился. Вы-то сами стали бы объяснять?</w:t>
      </w:r>
    </w:p>
    <w:p w14:paraId="4E236925"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Я пожал плечами.</w:t>
      </w:r>
    </w:p>
    <w:p w14:paraId="3F858449" w14:textId="77777777" w:rsidR="007E7524"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lastRenderedPageBreak/>
        <w:t>Остаток вечера мы провели в обществе Порфирьева. Евгений Михайлович оказался очень интересным собеседником. Он даже пел под гитару песни собственного сочинения.</w:t>
      </w:r>
    </w:p>
    <w:p w14:paraId="32B32D48" w14:textId="0030C82E" w:rsidR="00B964AC" w:rsidRPr="00C02955" w:rsidRDefault="007E7524" w:rsidP="00C02955">
      <w:pPr>
        <w:suppressAutoHyphens/>
        <w:spacing w:after="0" w:line="240" w:lineRule="auto"/>
        <w:ind w:firstLine="283"/>
        <w:jc w:val="both"/>
        <w:rPr>
          <w:rFonts w:ascii="Verdana" w:hAnsi="Verdana"/>
          <w:color w:val="000000"/>
          <w:sz w:val="20"/>
        </w:rPr>
      </w:pPr>
      <w:r w:rsidRPr="00C02955">
        <w:rPr>
          <w:rFonts w:ascii="Verdana" w:hAnsi="Verdana"/>
          <w:color w:val="000000"/>
          <w:sz w:val="20"/>
        </w:rPr>
        <w:t>— Скоро будем новую печь выпускать, </w:t>
      </w:r>
      <w:r w:rsidRPr="00C02955">
        <w:rPr>
          <w:rFonts w:ascii="Verdana" w:hAnsi="Verdana"/>
          <w:color w:val="000000"/>
          <w:sz w:val="20"/>
          <w:lang w:val="ru-RU"/>
        </w:rPr>
        <w:t xml:space="preserve">— </w:t>
      </w:r>
      <w:r w:rsidRPr="00C02955">
        <w:rPr>
          <w:rFonts w:ascii="Verdana" w:hAnsi="Verdana"/>
          <w:color w:val="000000"/>
          <w:sz w:val="20"/>
        </w:rPr>
        <w:t>говорил он, прощаясь, </w:t>
      </w:r>
      <w:r w:rsidRPr="00C02955">
        <w:rPr>
          <w:rFonts w:ascii="Verdana" w:hAnsi="Verdana"/>
          <w:color w:val="000000"/>
          <w:sz w:val="20"/>
          <w:lang w:val="ru-RU"/>
        </w:rPr>
        <w:t xml:space="preserve">— </w:t>
      </w:r>
      <w:r w:rsidRPr="00C02955">
        <w:rPr>
          <w:rFonts w:ascii="Verdana" w:hAnsi="Verdana"/>
          <w:color w:val="000000"/>
          <w:sz w:val="20"/>
        </w:rPr>
        <w:t>тоже порционно-телепортационную. Хочешь </w:t>
      </w:r>
      <w:r w:rsidRPr="00C02955">
        <w:rPr>
          <w:rFonts w:ascii="Verdana" w:hAnsi="Verdana"/>
          <w:color w:val="000000"/>
          <w:sz w:val="20"/>
          <w:lang w:val="ru-RU"/>
        </w:rPr>
        <w:t xml:space="preserve">— </w:t>
      </w:r>
      <w:r w:rsidRPr="00C02955">
        <w:rPr>
          <w:rFonts w:ascii="Verdana" w:hAnsi="Verdana"/>
          <w:color w:val="000000"/>
          <w:sz w:val="20"/>
        </w:rPr>
        <w:t>пирог с грибами, хочешь </w:t>
      </w:r>
      <w:r w:rsidRPr="00C02955">
        <w:rPr>
          <w:rFonts w:ascii="Verdana" w:hAnsi="Verdana"/>
          <w:color w:val="000000"/>
          <w:sz w:val="20"/>
          <w:lang w:val="ru-RU"/>
        </w:rPr>
        <w:t xml:space="preserve">— </w:t>
      </w:r>
      <w:r w:rsidRPr="00C02955">
        <w:rPr>
          <w:rFonts w:ascii="Verdana" w:hAnsi="Verdana"/>
          <w:color w:val="000000"/>
          <w:sz w:val="20"/>
        </w:rPr>
        <w:t>гусь с яблоками. Приобретайте </w:t>
      </w:r>
      <w:r w:rsidRPr="00C02955">
        <w:rPr>
          <w:rFonts w:ascii="Verdana" w:hAnsi="Verdana"/>
          <w:color w:val="000000"/>
          <w:sz w:val="20"/>
          <w:lang w:val="ru-RU"/>
        </w:rPr>
        <w:t xml:space="preserve">— </w:t>
      </w:r>
      <w:r w:rsidRPr="00C02955">
        <w:rPr>
          <w:rFonts w:ascii="Verdana" w:hAnsi="Verdana"/>
          <w:color w:val="000000"/>
          <w:sz w:val="20"/>
        </w:rPr>
        <w:t>удобная вещь!</w:t>
      </w:r>
    </w:p>
    <w:sectPr w:rsidR="00B964AC" w:rsidRPr="00C02955" w:rsidSect="0088178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A9C2" w14:textId="77777777" w:rsidR="00967160" w:rsidRDefault="00967160" w:rsidP="00C02955">
      <w:pPr>
        <w:spacing w:after="0" w:line="240" w:lineRule="auto"/>
      </w:pPr>
      <w:r>
        <w:separator/>
      </w:r>
    </w:p>
  </w:endnote>
  <w:endnote w:type="continuationSeparator" w:id="0">
    <w:p w14:paraId="5978A450" w14:textId="77777777" w:rsidR="00967160" w:rsidRDefault="00967160" w:rsidP="00C02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CA50" w14:textId="77777777" w:rsidR="00C02955" w:rsidRDefault="00C02955" w:rsidP="007658B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CC1FE1" w14:textId="77777777" w:rsidR="00C02955" w:rsidRDefault="00C02955" w:rsidP="00C029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D9897" w14:textId="20C39B02" w:rsidR="00C02955" w:rsidRPr="0088178E" w:rsidRDefault="0088178E" w:rsidP="00C02955">
    <w:pPr>
      <w:pStyle w:val="Footer"/>
      <w:ind w:right="360"/>
      <w:rPr>
        <w:rFonts w:ascii="Arial" w:hAnsi="Arial" w:cs="Arial"/>
        <w:color w:val="999999"/>
        <w:sz w:val="20"/>
      </w:rPr>
    </w:pPr>
    <w:r w:rsidRPr="0088178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E759" w14:textId="77777777" w:rsidR="00C02955" w:rsidRDefault="00C02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8E84" w14:textId="77777777" w:rsidR="00967160" w:rsidRDefault="00967160" w:rsidP="00C02955">
      <w:pPr>
        <w:spacing w:after="0" w:line="240" w:lineRule="auto"/>
      </w:pPr>
      <w:r>
        <w:separator/>
      </w:r>
    </w:p>
  </w:footnote>
  <w:footnote w:type="continuationSeparator" w:id="0">
    <w:p w14:paraId="6ABCB8EF" w14:textId="77777777" w:rsidR="00967160" w:rsidRDefault="00967160" w:rsidP="00C02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81AF" w14:textId="77777777" w:rsidR="00C02955" w:rsidRDefault="00C029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004D" w14:textId="413228BC" w:rsidR="00C02955" w:rsidRPr="0088178E" w:rsidRDefault="0088178E" w:rsidP="00C02955">
    <w:pPr>
      <w:pStyle w:val="Header"/>
      <w:rPr>
        <w:rFonts w:ascii="Arial" w:hAnsi="Arial" w:cs="Arial"/>
        <w:color w:val="999999"/>
        <w:sz w:val="20"/>
      </w:rPr>
    </w:pPr>
    <w:r w:rsidRPr="0088178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3F27" w14:textId="77777777" w:rsidR="00C02955" w:rsidRDefault="00C029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E7524"/>
    <w:rsid w:val="0088178E"/>
    <w:rsid w:val="00967160"/>
    <w:rsid w:val="00AA1D8D"/>
    <w:rsid w:val="00B47730"/>
    <w:rsid w:val="00B964AC"/>
    <w:rsid w:val="00C0295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8CAF36"/>
  <w14:defaultImageDpi w14:val="300"/>
  <w15:docId w15:val="{14BD94F3-9F4E-4C17-B67D-D8F46F5BA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02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831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1549</Words>
  <Characters>8659</Characters>
  <Application>Microsoft Office Word</Application>
  <DocSecurity>0</DocSecurity>
  <Lines>188</Lines>
  <Paragraphs>106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Удобная вещь</dc:title>
  <dc:subject/>
  <dc:creator>Александр Бачило</dc:creator>
  <cp:keywords/>
  <dc:description/>
  <cp:lastModifiedBy>Andrey Piskunov</cp:lastModifiedBy>
  <cp:revision>5</cp:revision>
  <dcterms:created xsi:type="dcterms:W3CDTF">2013-12-23T23:15:00Z</dcterms:created>
  <dcterms:modified xsi:type="dcterms:W3CDTF">2025-08-19T04:33:00Z</dcterms:modified>
  <cp:category/>
</cp:coreProperties>
</file>